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203" w:rsidRDefault="009C2203" w:rsidP="009C2203">
      <w:pPr>
        <w:spacing w:after="0" w:line="408" w:lineRule="auto"/>
        <w:ind w:left="120"/>
        <w:jc w:val="center"/>
        <w:rPr>
          <w:lang w:val="ru-RU"/>
        </w:rPr>
      </w:pPr>
      <w:bookmarkStart w:id="0" w:name="block-6935434"/>
      <w:r>
        <w:rPr>
          <w:rFonts w:ascii="Times New Roman" w:hAnsi="Times New Roman"/>
          <w:b/>
          <w:color w:val="000000"/>
          <w:sz w:val="28"/>
          <w:lang w:val="ru-RU"/>
        </w:rPr>
        <w:t>МИНИСТЕРСТВО ПРОСВЕЩЕНИЯ РОССИЙСКОЙ ФЕДЕРАЦИИ</w:t>
      </w:r>
    </w:p>
    <w:p w:rsidR="009C2203" w:rsidRDefault="009C2203" w:rsidP="009C2203">
      <w:pPr>
        <w:spacing w:after="0" w:line="408" w:lineRule="auto"/>
        <w:ind w:left="120"/>
        <w:jc w:val="center"/>
        <w:rPr>
          <w:lang w:val="ru-RU"/>
        </w:rPr>
      </w:pPr>
      <w:r>
        <w:rPr>
          <w:rFonts w:ascii="Times New Roman" w:hAnsi="Times New Roman"/>
          <w:b/>
          <w:color w:val="000000"/>
          <w:sz w:val="28"/>
          <w:lang w:val="ru-RU"/>
        </w:rPr>
        <w:t>‌</w:t>
      </w:r>
      <w:bookmarkStart w:id="1" w:name="395004ac-0325-4a6a-a8e5-2c93d6415ed4"/>
      <w:r>
        <w:rPr>
          <w:rFonts w:ascii="Times New Roman" w:hAnsi="Times New Roman"/>
          <w:b/>
          <w:color w:val="000000"/>
          <w:sz w:val="28"/>
          <w:lang w:val="ru-RU"/>
        </w:rPr>
        <w:t>Министерство образования и науки Чеченской республики</w:t>
      </w:r>
      <w:bookmarkEnd w:id="1"/>
      <w:r>
        <w:rPr>
          <w:rFonts w:ascii="Times New Roman" w:hAnsi="Times New Roman"/>
          <w:b/>
          <w:color w:val="000000"/>
          <w:sz w:val="28"/>
          <w:lang w:val="ru-RU"/>
        </w:rPr>
        <w:t xml:space="preserve">‌‌ </w:t>
      </w:r>
    </w:p>
    <w:p w:rsidR="009C2203" w:rsidRDefault="009C2203" w:rsidP="009C2203">
      <w:pPr>
        <w:spacing w:after="0" w:line="408" w:lineRule="auto"/>
        <w:ind w:left="120"/>
        <w:jc w:val="center"/>
        <w:rPr>
          <w:lang w:val="ru-RU"/>
        </w:rPr>
      </w:pPr>
      <w:r>
        <w:rPr>
          <w:rFonts w:ascii="Times New Roman" w:hAnsi="Times New Roman"/>
          <w:b/>
          <w:color w:val="000000"/>
          <w:sz w:val="28"/>
          <w:lang w:val="ru-RU"/>
        </w:rPr>
        <w:t>‌</w:t>
      </w:r>
      <w:bookmarkStart w:id="2" w:name="a5d24b9b-788f-4023-ad12-bb68ca462638"/>
      <w:r>
        <w:rPr>
          <w:rFonts w:ascii="Times New Roman" w:hAnsi="Times New Roman"/>
          <w:b/>
          <w:color w:val="000000"/>
          <w:sz w:val="28"/>
          <w:lang w:val="ru-RU"/>
        </w:rPr>
        <w:t>Департамент образования Мэрии города Грозного</w:t>
      </w:r>
      <w:bookmarkEnd w:id="2"/>
      <w:r>
        <w:rPr>
          <w:rFonts w:ascii="Times New Roman" w:hAnsi="Times New Roman"/>
          <w:b/>
          <w:color w:val="000000"/>
          <w:sz w:val="28"/>
          <w:lang w:val="ru-RU"/>
        </w:rPr>
        <w:t>‌</w:t>
      </w:r>
      <w:r>
        <w:rPr>
          <w:rFonts w:ascii="Times New Roman" w:hAnsi="Times New Roman"/>
          <w:color w:val="000000"/>
          <w:sz w:val="28"/>
          <w:lang w:val="ru-RU"/>
        </w:rPr>
        <w:t>​</w:t>
      </w:r>
    </w:p>
    <w:p w:rsidR="009C2203" w:rsidRDefault="009C2203" w:rsidP="009C2203">
      <w:pPr>
        <w:spacing w:after="0" w:line="408" w:lineRule="auto"/>
        <w:ind w:left="120"/>
        <w:jc w:val="center"/>
      </w:pPr>
      <w:r>
        <w:rPr>
          <w:rFonts w:ascii="Times New Roman" w:hAnsi="Times New Roman"/>
          <w:b/>
          <w:color w:val="000000"/>
          <w:sz w:val="28"/>
        </w:rPr>
        <w:t>МБОУ «СОШ №6» г. Грозного</w:t>
      </w:r>
    </w:p>
    <w:p w:rsidR="009C2203" w:rsidRDefault="009C2203" w:rsidP="009C2203">
      <w:pPr>
        <w:spacing w:after="0"/>
        <w:ind w:left="120"/>
      </w:pPr>
    </w:p>
    <w:p w:rsidR="009C2203" w:rsidRDefault="009C2203" w:rsidP="009C2203">
      <w:pPr>
        <w:spacing w:after="0"/>
        <w:ind w:left="120"/>
      </w:pPr>
    </w:p>
    <w:tbl>
      <w:tblPr>
        <w:tblpPr w:leftFromText="180" w:rightFromText="180" w:vertAnchor="text" w:horzAnchor="margin" w:tblpY="180"/>
        <w:tblW w:w="0" w:type="auto"/>
        <w:tblLook w:val="04A0" w:firstRow="1" w:lastRow="0" w:firstColumn="1" w:lastColumn="0" w:noHBand="0" w:noVBand="1"/>
      </w:tblPr>
      <w:tblGrid>
        <w:gridCol w:w="3114"/>
        <w:gridCol w:w="3115"/>
        <w:gridCol w:w="3115"/>
      </w:tblGrid>
      <w:tr w:rsidR="00692D2D" w:rsidRPr="00692D2D" w:rsidTr="00692D2D">
        <w:tc>
          <w:tcPr>
            <w:tcW w:w="3114" w:type="dxa"/>
          </w:tcPr>
          <w:p w:rsidR="00692D2D" w:rsidRDefault="00692D2D" w:rsidP="00692D2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692D2D" w:rsidRDefault="00692D2D" w:rsidP="00692D2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МО ИЯ</w:t>
            </w:r>
          </w:p>
          <w:p w:rsidR="00692D2D" w:rsidRDefault="00692D2D" w:rsidP="00692D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92D2D" w:rsidRDefault="00692D2D" w:rsidP="00692D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Дазарова З.Р</w:t>
            </w:r>
          </w:p>
          <w:p w:rsidR="00692D2D" w:rsidRDefault="00692D2D" w:rsidP="00692D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p>
          <w:p w:rsidR="00692D2D" w:rsidRDefault="00692D2D" w:rsidP="00692D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«25» 08.2023г.</w:t>
            </w:r>
          </w:p>
          <w:p w:rsidR="00692D2D" w:rsidRDefault="00692D2D" w:rsidP="00692D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2D2D" w:rsidRDefault="00692D2D" w:rsidP="00692D2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692D2D" w:rsidRDefault="00692D2D" w:rsidP="00692D2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Зам.директора по НМР</w:t>
            </w:r>
          </w:p>
          <w:p w:rsidR="00692D2D" w:rsidRDefault="00692D2D" w:rsidP="00692D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92D2D" w:rsidRDefault="00692D2D" w:rsidP="00692D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Махаури А.А</w:t>
            </w:r>
          </w:p>
          <w:p w:rsidR="00692D2D" w:rsidRDefault="00692D2D" w:rsidP="00692D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p>
          <w:p w:rsidR="00692D2D" w:rsidRDefault="00692D2D" w:rsidP="00692D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692D2D" w:rsidRDefault="00692D2D" w:rsidP="00692D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2D2D" w:rsidRDefault="00692D2D" w:rsidP="00692D2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692D2D" w:rsidRDefault="00692D2D" w:rsidP="00692D2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"СОШ 6"</w:t>
            </w:r>
          </w:p>
          <w:p w:rsidR="00692D2D" w:rsidRDefault="00692D2D" w:rsidP="00692D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92D2D" w:rsidRDefault="00692D2D" w:rsidP="00692D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Баталова З.А</w:t>
            </w:r>
          </w:p>
          <w:p w:rsidR="00692D2D" w:rsidRDefault="00692D2D" w:rsidP="00692D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p>
          <w:p w:rsidR="00692D2D" w:rsidRDefault="00692D2D" w:rsidP="00692D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08.2023 г.</w:t>
            </w:r>
          </w:p>
          <w:p w:rsidR="00692D2D" w:rsidRDefault="00692D2D" w:rsidP="00692D2D">
            <w:pPr>
              <w:autoSpaceDE w:val="0"/>
              <w:autoSpaceDN w:val="0"/>
              <w:spacing w:after="120" w:line="240" w:lineRule="auto"/>
              <w:jc w:val="both"/>
              <w:rPr>
                <w:rFonts w:ascii="Times New Roman" w:eastAsia="Times New Roman" w:hAnsi="Times New Roman"/>
                <w:color w:val="000000"/>
                <w:sz w:val="24"/>
                <w:szCs w:val="24"/>
                <w:lang w:val="ru-RU"/>
              </w:rPr>
            </w:pPr>
          </w:p>
        </w:tc>
      </w:tr>
    </w:tbl>
    <w:p w:rsidR="009C2203" w:rsidRPr="00692D2D" w:rsidRDefault="009C2203" w:rsidP="00692D2D">
      <w:pPr>
        <w:spacing w:after="0"/>
        <w:rPr>
          <w:sz w:val="24"/>
          <w:szCs w:val="24"/>
          <w:lang w:val="ru-RU"/>
        </w:rPr>
      </w:pPr>
    </w:p>
    <w:p w:rsidR="00F416FF" w:rsidRPr="00FC1327" w:rsidRDefault="00F416FF">
      <w:pPr>
        <w:spacing w:after="0"/>
        <w:ind w:left="120"/>
        <w:rPr>
          <w:lang w:val="ru-RU"/>
        </w:rPr>
      </w:pPr>
    </w:p>
    <w:p w:rsidR="00F416FF" w:rsidRPr="00FC1327" w:rsidRDefault="00FC1327" w:rsidP="000F01E0">
      <w:pPr>
        <w:spacing w:after="0"/>
        <w:ind w:left="120"/>
        <w:rPr>
          <w:lang w:val="ru-RU"/>
        </w:rPr>
      </w:pPr>
      <w:r w:rsidRPr="00FC1327">
        <w:rPr>
          <w:rFonts w:ascii="Times New Roman" w:hAnsi="Times New Roman"/>
          <w:color w:val="000000"/>
          <w:sz w:val="28"/>
          <w:lang w:val="ru-RU"/>
        </w:rPr>
        <w:t>‌</w:t>
      </w:r>
    </w:p>
    <w:p w:rsidR="00F416FF" w:rsidRPr="00FC1327" w:rsidRDefault="00F416FF">
      <w:pPr>
        <w:spacing w:after="0"/>
        <w:ind w:left="120"/>
        <w:rPr>
          <w:lang w:val="ru-RU"/>
        </w:rPr>
      </w:pPr>
    </w:p>
    <w:p w:rsidR="00F416FF" w:rsidRPr="00FC1327" w:rsidRDefault="00F416FF">
      <w:pPr>
        <w:spacing w:after="0"/>
        <w:ind w:left="120"/>
        <w:rPr>
          <w:lang w:val="ru-RU"/>
        </w:rPr>
      </w:pPr>
    </w:p>
    <w:p w:rsidR="00F416FF" w:rsidRPr="00FC1327" w:rsidRDefault="00FC1327">
      <w:pPr>
        <w:spacing w:after="0" w:line="408" w:lineRule="auto"/>
        <w:ind w:left="120"/>
        <w:jc w:val="center"/>
        <w:rPr>
          <w:lang w:val="ru-RU"/>
        </w:rPr>
      </w:pPr>
      <w:r w:rsidRPr="00FC1327">
        <w:rPr>
          <w:rFonts w:ascii="Times New Roman" w:hAnsi="Times New Roman"/>
          <w:b/>
          <w:color w:val="000000"/>
          <w:sz w:val="28"/>
          <w:lang w:val="ru-RU"/>
        </w:rPr>
        <w:t>РАБОЧАЯ ПРОГРАММА</w:t>
      </w:r>
    </w:p>
    <w:p w:rsidR="00F416FF" w:rsidRPr="00FC1327" w:rsidRDefault="00FC1327">
      <w:pPr>
        <w:spacing w:after="0" w:line="408" w:lineRule="auto"/>
        <w:ind w:left="120"/>
        <w:jc w:val="center"/>
        <w:rPr>
          <w:lang w:val="ru-RU"/>
        </w:rPr>
      </w:pPr>
      <w:r w:rsidRPr="00FC1327">
        <w:rPr>
          <w:rFonts w:ascii="Times New Roman" w:hAnsi="Times New Roman"/>
          <w:color w:val="000000"/>
          <w:sz w:val="28"/>
          <w:lang w:val="ru-RU"/>
        </w:rPr>
        <w:t>(</w:t>
      </w:r>
      <w:r>
        <w:rPr>
          <w:rFonts w:ascii="Times New Roman" w:hAnsi="Times New Roman"/>
          <w:color w:val="000000"/>
          <w:sz w:val="28"/>
        </w:rPr>
        <w:t>ID</w:t>
      </w:r>
      <w:r w:rsidRPr="00FC1327">
        <w:rPr>
          <w:rFonts w:ascii="Times New Roman" w:hAnsi="Times New Roman"/>
          <w:color w:val="000000"/>
          <w:sz w:val="28"/>
          <w:lang w:val="ru-RU"/>
        </w:rPr>
        <w:t xml:space="preserve"> 972801)</w:t>
      </w:r>
    </w:p>
    <w:p w:rsidR="00F416FF" w:rsidRPr="00FC1327" w:rsidRDefault="00F416FF">
      <w:pPr>
        <w:spacing w:after="0"/>
        <w:ind w:left="120"/>
        <w:jc w:val="center"/>
        <w:rPr>
          <w:lang w:val="ru-RU"/>
        </w:rPr>
      </w:pPr>
    </w:p>
    <w:p w:rsidR="00F416FF" w:rsidRPr="00FC1327" w:rsidRDefault="00FC1327">
      <w:pPr>
        <w:spacing w:after="0" w:line="408" w:lineRule="auto"/>
        <w:ind w:left="120"/>
        <w:jc w:val="center"/>
        <w:rPr>
          <w:lang w:val="ru-RU"/>
        </w:rPr>
      </w:pPr>
      <w:r w:rsidRPr="00FC1327">
        <w:rPr>
          <w:rFonts w:ascii="Times New Roman" w:hAnsi="Times New Roman"/>
          <w:b/>
          <w:color w:val="000000"/>
          <w:sz w:val="28"/>
          <w:lang w:val="ru-RU"/>
        </w:rPr>
        <w:t>учебного предмета «Иностранный (английский) язык»</w:t>
      </w:r>
    </w:p>
    <w:p w:rsidR="00F416FF" w:rsidRPr="00FC1327" w:rsidRDefault="00FC1327">
      <w:pPr>
        <w:spacing w:after="0" w:line="408" w:lineRule="auto"/>
        <w:ind w:left="120"/>
        <w:jc w:val="center"/>
        <w:rPr>
          <w:lang w:val="ru-RU"/>
        </w:rPr>
      </w:pPr>
      <w:r w:rsidRPr="00FC1327">
        <w:rPr>
          <w:rFonts w:ascii="Times New Roman" w:hAnsi="Times New Roman"/>
          <w:color w:val="000000"/>
          <w:sz w:val="28"/>
          <w:lang w:val="ru-RU"/>
        </w:rPr>
        <w:t xml:space="preserve">для обучающихся 5 – 9 классов </w:t>
      </w: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Pr="00FC1327" w:rsidRDefault="00F416FF">
      <w:pPr>
        <w:spacing w:after="0"/>
        <w:ind w:left="120"/>
        <w:jc w:val="center"/>
        <w:rPr>
          <w:lang w:val="ru-RU"/>
        </w:rPr>
      </w:pPr>
    </w:p>
    <w:p w:rsidR="00F416FF" w:rsidRDefault="00F416FF">
      <w:pPr>
        <w:spacing w:after="0"/>
        <w:ind w:left="120"/>
        <w:jc w:val="center"/>
        <w:rPr>
          <w:lang w:val="ru-RU"/>
        </w:rPr>
      </w:pPr>
    </w:p>
    <w:p w:rsidR="000F01E0" w:rsidRPr="00FC1327" w:rsidRDefault="000F01E0">
      <w:pPr>
        <w:spacing w:after="0"/>
        <w:ind w:left="120"/>
        <w:jc w:val="center"/>
        <w:rPr>
          <w:lang w:val="ru-RU"/>
        </w:rPr>
      </w:pPr>
    </w:p>
    <w:p w:rsidR="00F416FF" w:rsidRPr="00FC1327" w:rsidRDefault="00FC1327" w:rsidP="00692D2D">
      <w:pPr>
        <w:spacing w:after="0"/>
        <w:rPr>
          <w:lang w:val="ru-RU"/>
        </w:rPr>
      </w:pPr>
      <w:r w:rsidRPr="00FC1327">
        <w:rPr>
          <w:rFonts w:ascii="Times New Roman" w:hAnsi="Times New Roman"/>
          <w:b/>
          <w:color w:val="000000"/>
          <w:sz w:val="28"/>
          <w:lang w:val="ru-RU"/>
        </w:rPr>
        <w:t xml:space="preserve"> ‌</w:t>
      </w:r>
      <w:r w:rsidRPr="00FC1327">
        <w:rPr>
          <w:rFonts w:ascii="Times New Roman" w:hAnsi="Times New Roman"/>
          <w:color w:val="000000"/>
          <w:sz w:val="28"/>
          <w:lang w:val="ru-RU"/>
        </w:rPr>
        <w:t>​</w:t>
      </w:r>
    </w:p>
    <w:p w:rsidR="00692D2D" w:rsidRPr="00E41E30" w:rsidRDefault="000F01E0" w:rsidP="000F01E0">
      <w:pPr>
        <w:spacing w:after="0"/>
        <w:ind w:left="120"/>
        <w:rPr>
          <w:lang w:val="ru-RU"/>
        </w:rPr>
      </w:pPr>
      <w:bookmarkStart w:id="3" w:name="09d4a8bd-a740-4b68-9a91-e6e2a21f2842"/>
      <w:r>
        <w:rPr>
          <w:rFonts w:ascii="Times New Roman" w:hAnsi="Times New Roman"/>
          <w:b/>
          <w:color w:val="000000"/>
          <w:sz w:val="28"/>
          <w:lang w:val="ru-RU"/>
        </w:rPr>
        <w:t xml:space="preserve">                                               </w:t>
      </w:r>
      <w:r w:rsidR="00692D2D" w:rsidRPr="00E41E30">
        <w:rPr>
          <w:rFonts w:ascii="Times New Roman" w:hAnsi="Times New Roman"/>
          <w:b/>
          <w:color w:val="000000"/>
          <w:sz w:val="28"/>
          <w:lang w:val="ru-RU"/>
        </w:rPr>
        <w:t>Грозный</w:t>
      </w:r>
      <w:bookmarkEnd w:id="3"/>
      <w:r w:rsidR="00692D2D" w:rsidRPr="00E41E30">
        <w:rPr>
          <w:rFonts w:ascii="Times New Roman" w:hAnsi="Times New Roman"/>
          <w:b/>
          <w:color w:val="000000"/>
          <w:sz w:val="28"/>
          <w:lang w:val="ru-RU"/>
        </w:rPr>
        <w:t xml:space="preserve">‌ </w:t>
      </w:r>
      <w:bookmarkStart w:id="4" w:name="77cc5032-9da0-44ec-8377-34a5a5a99395"/>
      <w:r w:rsidR="00692D2D" w:rsidRPr="00E41E30">
        <w:rPr>
          <w:rFonts w:ascii="Times New Roman" w:hAnsi="Times New Roman"/>
          <w:b/>
          <w:color w:val="000000"/>
          <w:sz w:val="28"/>
          <w:lang w:val="ru-RU"/>
        </w:rPr>
        <w:t>2023</w:t>
      </w:r>
      <w:bookmarkEnd w:id="4"/>
      <w:r w:rsidR="00692D2D" w:rsidRPr="00E41E30">
        <w:rPr>
          <w:rFonts w:ascii="Times New Roman" w:hAnsi="Times New Roman"/>
          <w:b/>
          <w:color w:val="000000"/>
          <w:sz w:val="28"/>
          <w:lang w:val="ru-RU"/>
        </w:rPr>
        <w:t>‌</w:t>
      </w:r>
      <w:r w:rsidR="00692D2D" w:rsidRPr="00E41E30">
        <w:rPr>
          <w:rFonts w:ascii="Times New Roman" w:hAnsi="Times New Roman"/>
          <w:color w:val="000000"/>
          <w:sz w:val="28"/>
          <w:lang w:val="ru-RU"/>
        </w:rPr>
        <w:t>​</w:t>
      </w:r>
    </w:p>
    <w:p w:rsidR="00F416FF" w:rsidRPr="00FC1327" w:rsidRDefault="00F416FF" w:rsidP="00692D2D">
      <w:pPr>
        <w:tabs>
          <w:tab w:val="left" w:pos="3930"/>
        </w:tabs>
        <w:spacing w:after="0"/>
        <w:ind w:left="120"/>
        <w:rPr>
          <w:lang w:val="ru-RU"/>
        </w:rPr>
      </w:pPr>
    </w:p>
    <w:p w:rsidR="00F416FF" w:rsidRPr="00FC1327" w:rsidRDefault="00692D2D" w:rsidP="00692D2D">
      <w:pPr>
        <w:tabs>
          <w:tab w:val="left" w:pos="3930"/>
        </w:tabs>
        <w:rPr>
          <w:lang w:val="ru-RU"/>
        </w:rPr>
        <w:sectPr w:rsidR="00F416FF" w:rsidRPr="00FC1327">
          <w:pgSz w:w="11906" w:h="16383"/>
          <w:pgMar w:top="1134" w:right="850" w:bottom="1134" w:left="1701" w:header="720" w:footer="720" w:gutter="0"/>
          <w:cols w:space="720"/>
        </w:sectPr>
      </w:pPr>
      <w:r>
        <w:rPr>
          <w:lang w:val="ru-RU"/>
        </w:rPr>
        <w:tab/>
      </w:r>
    </w:p>
    <w:p w:rsidR="00F416FF" w:rsidRPr="009C2203" w:rsidRDefault="00FC1327">
      <w:pPr>
        <w:spacing w:after="0" w:line="264" w:lineRule="auto"/>
        <w:ind w:left="120"/>
        <w:jc w:val="both"/>
        <w:rPr>
          <w:lang w:val="ru-RU"/>
        </w:rPr>
      </w:pPr>
      <w:bookmarkStart w:id="5" w:name="block-6935435"/>
      <w:bookmarkEnd w:id="0"/>
      <w:r w:rsidRPr="00FC1327">
        <w:rPr>
          <w:rFonts w:ascii="Times New Roman" w:hAnsi="Times New Roman"/>
          <w:b/>
          <w:color w:val="000000"/>
          <w:sz w:val="28"/>
          <w:lang w:val="ru-RU"/>
        </w:rPr>
        <w:lastRenderedPageBreak/>
        <w:t>ПОЯСНИТЕЛЬНАЯ ЗАПИСКА</w:t>
      </w:r>
    </w:p>
    <w:p w:rsidR="00F416FF" w:rsidRPr="00FC1327" w:rsidRDefault="00F416FF">
      <w:pPr>
        <w:spacing w:after="0" w:line="264" w:lineRule="auto"/>
        <w:ind w:left="120"/>
        <w:jc w:val="both"/>
        <w:rPr>
          <w:lang w:val="ru-RU"/>
        </w:rPr>
      </w:pPr>
    </w:p>
    <w:p w:rsidR="00F416FF" w:rsidRPr="00FC1327" w:rsidRDefault="00986DD4">
      <w:pPr>
        <w:spacing w:after="0" w:line="264" w:lineRule="auto"/>
        <w:ind w:firstLine="600"/>
        <w:jc w:val="both"/>
        <w:rPr>
          <w:lang w:val="ru-RU"/>
        </w:rPr>
      </w:pPr>
      <w:r>
        <w:rPr>
          <w:rFonts w:ascii="Times New Roman" w:hAnsi="Times New Roman"/>
          <w:color w:val="000000"/>
          <w:sz w:val="28"/>
          <w:lang w:val="ru-RU"/>
        </w:rPr>
        <w:t xml:space="preserve">Программа по </w:t>
      </w:r>
      <w:r w:rsidR="00FC1327" w:rsidRPr="00FC1327">
        <w:rPr>
          <w:rFonts w:ascii="Times New Roman" w:hAnsi="Times New Roman"/>
          <w:color w:val="000000"/>
          <w:sz w:val="28"/>
          <w:lang w:val="ru-RU"/>
        </w:rPr>
        <w:t>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416FF" w:rsidRPr="00FC1327" w:rsidRDefault="00986DD4">
      <w:pPr>
        <w:spacing w:after="0" w:line="264" w:lineRule="auto"/>
        <w:ind w:firstLine="600"/>
        <w:jc w:val="both"/>
        <w:rPr>
          <w:lang w:val="ru-RU"/>
        </w:rPr>
      </w:pPr>
      <w:r>
        <w:rPr>
          <w:rFonts w:ascii="Times New Roman" w:hAnsi="Times New Roman"/>
          <w:color w:val="000000"/>
          <w:sz w:val="28"/>
          <w:lang w:val="ru-RU"/>
        </w:rPr>
        <w:t xml:space="preserve">Программа по </w:t>
      </w:r>
      <w:r w:rsidR="00FC1327" w:rsidRPr="00FC1327">
        <w:rPr>
          <w:rFonts w:ascii="Times New Roman" w:hAnsi="Times New Roman"/>
          <w:color w:val="000000"/>
          <w:sz w:val="28"/>
          <w:lang w:val="ru-RU"/>
        </w:rPr>
        <w:t xml:space="preserve">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00FC1327" w:rsidRPr="009C2203">
        <w:rPr>
          <w:rFonts w:ascii="Times New Roman" w:hAnsi="Times New Roman"/>
          <w:color w:val="000000"/>
          <w:sz w:val="28"/>
          <w:lang w:val="ru-RU"/>
        </w:rPr>
        <w:t xml:space="preserve">(инвариантную) часть содержания программы по иностранному (английскому) языку. </w:t>
      </w:r>
      <w:r>
        <w:rPr>
          <w:rFonts w:ascii="Times New Roman" w:hAnsi="Times New Roman"/>
          <w:color w:val="000000"/>
          <w:sz w:val="28"/>
          <w:lang w:val="ru-RU"/>
        </w:rPr>
        <w:t xml:space="preserve">Программа по </w:t>
      </w:r>
      <w:r w:rsidR="00FC1327" w:rsidRPr="00FC1327">
        <w:rPr>
          <w:rFonts w:ascii="Times New Roman" w:hAnsi="Times New Roman"/>
          <w:color w:val="000000"/>
          <w:sz w:val="28"/>
          <w:lang w:val="ru-RU"/>
        </w:rPr>
        <w:t>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C132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свою страну, её культуру в условиях межкультурного общения;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FC132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w:t>
      </w:r>
      <w:bookmarkStart w:id="6" w:name="6aa83e48-2cda-48be-be58-b7f32ebffe8c"/>
      <w:r w:rsidRPr="00FC1327">
        <w:rPr>
          <w:rFonts w:ascii="Times New Roman" w:hAnsi="Times New Roman"/>
          <w:color w:val="000000"/>
          <w:sz w:val="28"/>
          <w:lang w:val="ru-RU"/>
        </w:rPr>
        <w:t>Общее число часов, рекомендованных для изучения иностр</w:t>
      </w:r>
      <w:r w:rsidR="00986DD4">
        <w:rPr>
          <w:rFonts w:ascii="Times New Roman" w:hAnsi="Times New Roman"/>
          <w:color w:val="000000"/>
          <w:sz w:val="28"/>
          <w:lang w:val="ru-RU"/>
        </w:rPr>
        <w:t>анного (английского) языка – 442</w:t>
      </w:r>
      <w:r w:rsidRPr="00FC1327">
        <w:rPr>
          <w:rFonts w:ascii="Times New Roman" w:hAnsi="Times New Roman"/>
          <w:color w:val="000000"/>
          <w:sz w:val="28"/>
          <w:lang w:val="ru-RU"/>
        </w:rPr>
        <w:t xml:space="preserve"> часов: в 5 классе – 102 час (3 часа в неделю), в 6 классе – 102 часа (3 часа в неделю), в 7 классе – 102 часа (3 часа в неделю), в 8 классе –102 часа (3 </w:t>
      </w:r>
      <w:r w:rsidR="00986DD4">
        <w:rPr>
          <w:rFonts w:ascii="Times New Roman" w:hAnsi="Times New Roman"/>
          <w:color w:val="000000"/>
          <w:sz w:val="28"/>
          <w:lang w:val="ru-RU"/>
        </w:rPr>
        <w:t>часа в неделю), в 9 классе – 34 часа (1 час</w:t>
      </w:r>
      <w:r w:rsidRPr="00FC1327">
        <w:rPr>
          <w:rFonts w:ascii="Times New Roman" w:hAnsi="Times New Roman"/>
          <w:color w:val="000000"/>
          <w:sz w:val="28"/>
          <w:lang w:val="ru-RU"/>
        </w:rPr>
        <w:t xml:space="preserve"> в неделю).</w:t>
      </w:r>
      <w:bookmarkEnd w:id="6"/>
      <w:r w:rsidRPr="00FC1327">
        <w:rPr>
          <w:rFonts w:ascii="Times New Roman" w:hAnsi="Times New Roman"/>
          <w:color w:val="000000"/>
          <w:sz w:val="28"/>
          <w:lang w:val="ru-RU"/>
        </w:rPr>
        <w:t>‌</w:t>
      </w:r>
    </w:p>
    <w:p w:rsidR="00F416FF" w:rsidRPr="00FC1327" w:rsidRDefault="00F416FF">
      <w:pPr>
        <w:rPr>
          <w:lang w:val="ru-RU"/>
        </w:rPr>
        <w:sectPr w:rsidR="00F416FF" w:rsidRPr="00FC1327">
          <w:pgSz w:w="11906" w:h="16383"/>
          <w:pgMar w:top="1134" w:right="850" w:bottom="1134" w:left="1701" w:header="720" w:footer="720" w:gutter="0"/>
          <w:cols w:space="720"/>
        </w:sectPr>
      </w:pPr>
    </w:p>
    <w:p w:rsidR="00F416FF" w:rsidRPr="00FC1327" w:rsidRDefault="00FC1327">
      <w:pPr>
        <w:spacing w:after="0" w:line="264" w:lineRule="auto"/>
        <w:ind w:left="120"/>
        <w:jc w:val="both"/>
        <w:rPr>
          <w:lang w:val="ru-RU"/>
        </w:rPr>
      </w:pPr>
      <w:bookmarkStart w:id="7" w:name="block-6935436"/>
      <w:bookmarkEnd w:id="5"/>
      <w:r w:rsidRPr="00FC1327">
        <w:rPr>
          <w:rFonts w:ascii="Times New Roman" w:hAnsi="Times New Roman"/>
          <w:color w:val="000000"/>
          <w:sz w:val="28"/>
          <w:lang w:val="ru-RU"/>
        </w:rPr>
        <w:lastRenderedPageBreak/>
        <w:t>​</w:t>
      </w:r>
      <w:r w:rsidRPr="00FC1327">
        <w:rPr>
          <w:rFonts w:ascii="Times New Roman" w:hAnsi="Times New Roman"/>
          <w:b/>
          <w:color w:val="000000"/>
          <w:sz w:val="28"/>
          <w:lang w:val="ru-RU"/>
        </w:rPr>
        <w:t>СОДЕРЖАНИЕ ОБУЧЕНИЯ</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5 КЛАСС</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Коммуникативные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Моя семья. Мои друзья. Семейные праздники: день рождения, Новый год.</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Внешность и характер человека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Досуг и увлечения (хобби) современного подростка (чтение, кино, спорт).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Здоровый образ жизни: режим труда и отдыха, здоровое питание.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Покупки: одежда, обувь и продукты питания.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Каникулы в различное время года. Виды отдыха.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Природа: дикие и домашние животные. Погода.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Родной город (село). Транспорт.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Выдающиеся люди родной страны и страны (стран) изучаемого языка: писатели, поэты.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Говорение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FC1327">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диалога – до 5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повествование (сообщение);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изложение (пересказ) основного содержания прочитанного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краткое изложение результатов выполненной проектной работы.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монологического высказывания – 5–6 фраз.</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Аудирование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Время звучания текста (текстов) для аудирования – до 1 минуты.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lastRenderedPageBreak/>
        <w:t>Смысловое чтение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несплошных текстов (таблиц) и понимание представленной в них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(текстов) для чтения – 180–200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Письменная речь</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Языковые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Фонетическая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для чтения вслух – до 90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Графика, орфография и пунктуация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написание изученных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Лексическая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Основные способы словообразования: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аффиксация: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FC1327">
        <w:rPr>
          <w:rFonts w:ascii="Times New Roman" w:hAnsi="Times New Roman"/>
          <w:color w:val="000000"/>
          <w:sz w:val="28"/>
          <w:lang w:val="ru-RU"/>
        </w:rPr>
        <w:t>/-</w:t>
      </w:r>
      <w:r>
        <w:rPr>
          <w:rFonts w:ascii="Times New Roman" w:hAnsi="Times New Roman"/>
          <w:color w:val="000000"/>
          <w:sz w:val="28"/>
        </w:rPr>
        <w:t>or</w:t>
      </w:r>
      <w:r w:rsidRPr="00FC1327">
        <w:rPr>
          <w:rFonts w:ascii="Times New Roman" w:hAnsi="Times New Roman"/>
          <w:color w:val="000000"/>
          <w:sz w:val="28"/>
          <w:lang w:val="ru-RU"/>
        </w:rPr>
        <w:t xml:space="preserve"> (</w:t>
      </w:r>
      <w:r>
        <w:rPr>
          <w:rFonts w:ascii="Times New Roman" w:hAnsi="Times New Roman"/>
          <w:color w:val="000000"/>
          <w:sz w:val="28"/>
        </w:rPr>
        <w:t>teacher</w:t>
      </w:r>
      <w:r w:rsidRPr="00FC1327">
        <w:rPr>
          <w:rFonts w:ascii="Times New Roman" w:hAnsi="Times New Roman"/>
          <w:color w:val="000000"/>
          <w:sz w:val="28"/>
          <w:lang w:val="ru-RU"/>
        </w:rPr>
        <w:t>/</w:t>
      </w:r>
      <w:r>
        <w:rPr>
          <w:rFonts w:ascii="Times New Roman" w:hAnsi="Times New Roman"/>
          <w:color w:val="000000"/>
          <w:sz w:val="28"/>
        </w:rPr>
        <w:t>visitor</w:t>
      </w:r>
      <w:r w:rsidRPr="00FC1327">
        <w:rPr>
          <w:rFonts w:ascii="Times New Roman" w:hAnsi="Times New Roman"/>
          <w:color w:val="000000"/>
          <w:sz w:val="28"/>
          <w:lang w:val="ru-RU"/>
        </w:rPr>
        <w:t>), -</w:t>
      </w:r>
      <w:r>
        <w:rPr>
          <w:rFonts w:ascii="Times New Roman" w:hAnsi="Times New Roman"/>
          <w:color w:val="000000"/>
          <w:sz w:val="28"/>
        </w:rPr>
        <w:t>ist</w:t>
      </w:r>
      <w:r w:rsidRPr="00FC1327">
        <w:rPr>
          <w:rFonts w:ascii="Times New Roman" w:hAnsi="Times New Roman"/>
          <w:color w:val="000000"/>
          <w:sz w:val="28"/>
          <w:lang w:val="ru-RU"/>
        </w:rPr>
        <w:t xml:space="preserve"> (</w:t>
      </w:r>
      <w:r>
        <w:rPr>
          <w:rFonts w:ascii="Times New Roman" w:hAnsi="Times New Roman"/>
          <w:color w:val="000000"/>
          <w:sz w:val="28"/>
        </w:rPr>
        <w:t>scientist</w:t>
      </w:r>
      <w:r w:rsidRPr="00FC1327">
        <w:rPr>
          <w:rFonts w:ascii="Times New Roman" w:hAnsi="Times New Roman"/>
          <w:color w:val="000000"/>
          <w:sz w:val="28"/>
          <w:lang w:val="ru-RU"/>
        </w:rPr>
        <w:t xml:space="preserve">, </w:t>
      </w:r>
      <w:r>
        <w:rPr>
          <w:rFonts w:ascii="Times New Roman" w:hAnsi="Times New Roman"/>
          <w:color w:val="000000"/>
          <w:sz w:val="28"/>
        </w:rPr>
        <w:t>tourist</w:t>
      </w:r>
      <w:r w:rsidRPr="00FC1327">
        <w:rPr>
          <w:rFonts w:ascii="Times New Roman" w:hAnsi="Times New Roman"/>
          <w:color w:val="000000"/>
          <w:sz w:val="28"/>
          <w:lang w:val="ru-RU"/>
        </w:rPr>
        <w:t>), -</w:t>
      </w:r>
      <w:r>
        <w:rPr>
          <w:rFonts w:ascii="Times New Roman" w:hAnsi="Times New Roman"/>
          <w:color w:val="000000"/>
          <w:sz w:val="28"/>
        </w:rPr>
        <w:t>sion</w:t>
      </w:r>
      <w:r w:rsidRPr="00FC1327">
        <w:rPr>
          <w:rFonts w:ascii="Times New Roman" w:hAnsi="Times New Roman"/>
          <w:color w:val="000000"/>
          <w:sz w:val="28"/>
          <w:lang w:val="ru-RU"/>
        </w:rPr>
        <w:t>/-</w:t>
      </w:r>
      <w:r>
        <w:rPr>
          <w:rFonts w:ascii="Times New Roman" w:hAnsi="Times New Roman"/>
          <w:color w:val="000000"/>
          <w:sz w:val="28"/>
        </w:rPr>
        <w:t>tion</w:t>
      </w:r>
      <w:r w:rsidRPr="00FC1327">
        <w:rPr>
          <w:rFonts w:ascii="Times New Roman" w:hAnsi="Times New Roman"/>
          <w:color w:val="000000"/>
          <w:sz w:val="28"/>
          <w:lang w:val="ru-RU"/>
        </w:rPr>
        <w:t xml:space="preserve"> (</w:t>
      </w:r>
      <w:r>
        <w:rPr>
          <w:rFonts w:ascii="Times New Roman" w:hAnsi="Times New Roman"/>
          <w:color w:val="000000"/>
          <w:sz w:val="28"/>
        </w:rPr>
        <w:t>discussion</w:t>
      </w:r>
      <w:r w:rsidRPr="00FC1327">
        <w:rPr>
          <w:rFonts w:ascii="Times New Roman" w:hAnsi="Times New Roman"/>
          <w:color w:val="000000"/>
          <w:sz w:val="28"/>
          <w:lang w:val="ru-RU"/>
        </w:rPr>
        <w:t>/</w:t>
      </w:r>
      <w:r>
        <w:rPr>
          <w:rFonts w:ascii="Times New Roman" w:hAnsi="Times New Roman"/>
          <w:color w:val="000000"/>
          <w:sz w:val="28"/>
        </w:rPr>
        <w:t>invitation</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FC1327">
        <w:rPr>
          <w:rFonts w:ascii="Times New Roman" w:hAnsi="Times New Roman"/>
          <w:color w:val="000000"/>
          <w:sz w:val="28"/>
          <w:lang w:val="ru-RU"/>
        </w:rPr>
        <w:t xml:space="preserve"> (</w:t>
      </w:r>
      <w:r>
        <w:rPr>
          <w:rFonts w:ascii="Times New Roman" w:hAnsi="Times New Roman"/>
          <w:color w:val="000000"/>
          <w:sz w:val="28"/>
        </w:rPr>
        <w:t>wonderful</w:t>
      </w:r>
      <w:r w:rsidRPr="00FC1327">
        <w:rPr>
          <w:rFonts w:ascii="Times New Roman" w:hAnsi="Times New Roman"/>
          <w:color w:val="000000"/>
          <w:sz w:val="28"/>
          <w:lang w:val="ru-RU"/>
        </w:rPr>
        <w:t>), -</w:t>
      </w:r>
      <w:r>
        <w:rPr>
          <w:rFonts w:ascii="Times New Roman" w:hAnsi="Times New Roman"/>
          <w:color w:val="000000"/>
          <w:sz w:val="28"/>
        </w:rPr>
        <w:t>ian</w:t>
      </w:r>
      <w:r w:rsidRPr="00FC1327">
        <w:rPr>
          <w:rFonts w:ascii="Times New Roman" w:hAnsi="Times New Roman"/>
          <w:color w:val="000000"/>
          <w:sz w:val="28"/>
          <w:lang w:val="ru-RU"/>
        </w:rPr>
        <w:t>/-</w:t>
      </w:r>
      <w:r>
        <w:rPr>
          <w:rFonts w:ascii="Times New Roman" w:hAnsi="Times New Roman"/>
          <w:color w:val="000000"/>
          <w:sz w:val="28"/>
        </w:rPr>
        <w:t>an</w:t>
      </w:r>
      <w:r w:rsidRPr="00FC1327">
        <w:rPr>
          <w:rFonts w:ascii="Times New Roman" w:hAnsi="Times New Roman"/>
          <w:color w:val="000000"/>
          <w:sz w:val="28"/>
          <w:lang w:val="ru-RU"/>
        </w:rPr>
        <w:t xml:space="preserve"> (</w:t>
      </w:r>
      <w:r>
        <w:rPr>
          <w:rFonts w:ascii="Times New Roman" w:hAnsi="Times New Roman"/>
          <w:color w:val="000000"/>
          <w:sz w:val="28"/>
        </w:rPr>
        <w:t>Russian</w:t>
      </w:r>
      <w:r w:rsidRPr="00FC1327">
        <w:rPr>
          <w:rFonts w:ascii="Times New Roman" w:hAnsi="Times New Roman"/>
          <w:color w:val="000000"/>
          <w:sz w:val="28"/>
          <w:lang w:val="ru-RU"/>
        </w:rPr>
        <w:t>/</w:t>
      </w:r>
      <w:r>
        <w:rPr>
          <w:rFonts w:ascii="Times New Roman" w:hAnsi="Times New Roman"/>
          <w:color w:val="000000"/>
          <w:sz w:val="28"/>
        </w:rPr>
        <w:t>American</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FC1327">
        <w:rPr>
          <w:rFonts w:ascii="Times New Roman" w:hAnsi="Times New Roman"/>
          <w:color w:val="000000"/>
          <w:sz w:val="28"/>
          <w:lang w:val="ru-RU"/>
        </w:rPr>
        <w:t xml:space="preserve"> (</w:t>
      </w:r>
      <w:r>
        <w:rPr>
          <w:rFonts w:ascii="Times New Roman" w:hAnsi="Times New Roman"/>
          <w:color w:val="000000"/>
          <w:sz w:val="28"/>
        </w:rPr>
        <w:t>recently</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FC1327">
        <w:rPr>
          <w:rFonts w:ascii="Times New Roman" w:hAnsi="Times New Roman"/>
          <w:color w:val="000000"/>
          <w:sz w:val="28"/>
          <w:lang w:val="ru-RU"/>
        </w:rPr>
        <w:t xml:space="preserve"> (</w:t>
      </w:r>
      <w:r>
        <w:rPr>
          <w:rFonts w:ascii="Times New Roman" w:hAnsi="Times New Roman"/>
          <w:color w:val="000000"/>
          <w:sz w:val="28"/>
        </w:rPr>
        <w:t>unhappy</w:t>
      </w:r>
      <w:r w:rsidRPr="00FC1327">
        <w:rPr>
          <w:rFonts w:ascii="Times New Roman" w:hAnsi="Times New Roman"/>
          <w:color w:val="000000"/>
          <w:sz w:val="28"/>
          <w:lang w:val="ru-RU"/>
        </w:rPr>
        <w:t xml:space="preserve">, </w:t>
      </w:r>
      <w:r>
        <w:rPr>
          <w:rFonts w:ascii="Times New Roman" w:hAnsi="Times New Roman"/>
          <w:color w:val="000000"/>
          <w:sz w:val="28"/>
        </w:rPr>
        <w:t>unreality</w:t>
      </w:r>
      <w:r w:rsidRPr="00FC1327">
        <w:rPr>
          <w:rFonts w:ascii="Times New Roman" w:hAnsi="Times New Roman"/>
          <w:color w:val="000000"/>
          <w:sz w:val="28"/>
          <w:lang w:val="ru-RU"/>
        </w:rPr>
        <w:t xml:space="preserve">, </w:t>
      </w:r>
      <w:r>
        <w:rPr>
          <w:rFonts w:ascii="Times New Roman" w:hAnsi="Times New Roman"/>
          <w:color w:val="000000"/>
          <w:sz w:val="28"/>
        </w:rPr>
        <w:t>unusually</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Грамматическая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Предложения с несколькими обстоятельствами, следующими в определённом порядке.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w:t>
      </w:r>
      <w:r>
        <w:rPr>
          <w:rFonts w:ascii="Times New Roman" w:hAnsi="Times New Roman"/>
          <w:color w:val="000000"/>
          <w:sz w:val="28"/>
        </w:rPr>
        <w:t>Future</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C1327">
        <w:rPr>
          <w:rFonts w:ascii="Times New Roman" w:hAnsi="Times New Roman"/>
          <w:color w:val="000000"/>
          <w:sz w:val="28"/>
          <w:lang w:val="ru-RU"/>
        </w:rPr>
        <w:t xml:space="preserve"> </w:t>
      </w:r>
      <w:r>
        <w:rPr>
          <w:rFonts w:ascii="Times New Roman" w:hAnsi="Times New Roman"/>
          <w:color w:val="000000"/>
          <w:sz w:val="28"/>
        </w:rPr>
        <w:t>Perfect</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Имена существительные с причастиями настоящего и прошедшего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Социокультурные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Формирование умений: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 оформлять свой адрес на английском языке (в анкете, формуляре);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страну (страны)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Компенсаторные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формулировании собственных высказываний, ключевых слов, плана.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6 КЛАСС</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Коммуникативные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Взаимоотношения в семье и с друзьями. Семейные праздники.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Внешность и характер человека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Досуг и увлечения (хобби) современного подростка (чтение, кино, театр, спорт).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Здоровый образ жизни: режим труда и отдыха, фитнес, сбалансированное питание.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Покупки: одежда, обувь и продукты питания.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Переписка с иностранными сверстниками.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Каникулы в различное время года. Виды отдыха.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Путешествия по России и иностранным странам.</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Природа: дикие и домашние животные. Климат, погода.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Жизнь в городе и сельской местности. Описание родного города (села). Транспорт.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Говорение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коммуникативных умений </w:t>
      </w:r>
      <w:r w:rsidRPr="00FC1327">
        <w:rPr>
          <w:rFonts w:ascii="Times New Roman" w:hAnsi="Times New Roman"/>
          <w:color w:val="000000"/>
          <w:sz w:val="28"/>
          <w:u w:val="single"/>
          <w:lang w:val="ru-RU"/>
        </w:rPr>
        <w:t>диалогической речи</w:t>
      </w:r>
      <w:r w:rsidRPr="00FC1327">
        <w:rPr>
          <w:rFonts w:ascii="Times New Roman" w:hAnsi="Times New Roman"/>
          <w:color w:val="000000"/>
          <w:sz w:val="28"/>
          <w:lang w:val="ru-RU"/>
        </w:rPr>
        <w:t>, а именно умений вести: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Объём диалога – до 5 реплик со стороны каждого собеседника. </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коммуникативных умений </w:t>
      </w:r>
      <w:r w:rsidRPr="00FC1327">
        <w:rPr>
          <w:rFonts w:ascii="Times New Roman" w:hAnsi="Times New Roman"/>
          <w:color w:val="000000"/>
          <w:sz w:val="28"/>
          <w:u w:val="single"/>
          <w:lang w:val="ru-RU"/>
        </w:rPr>
        <w:t>монологической речи</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повествование (сообщение);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изложение (пересказ) основного содержания прочитанного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краткое изложение результатов выполненной проектной работы.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монологического высказывания – 7–8 фраз.</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Аудирование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FC132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Время звучания текста (текстов) для аудирования – до 1,5 минуты.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Смысловое чтение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несплошных текстов (таблиц) и понимание представленной в них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(текстов) для чтения – 250–300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Письменная речь</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Языковые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Фонетическая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для чтения вслух – до 95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Графика, орфография и пунктуация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написание изученных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Лексическая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Основные способы словообразования: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аффиксация: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FC1327">
        <w:rPr>
          <w:rFonts w:ascii="Times New Roman" w:hAnsi="Times New Roman"/>
          <w:color w:val="000000"/>
          <w:sz w:val="28"/>
          <w:lang w:val="ru-RU"/>
        </w:rPr>
        <w:t xml:space="preserve"> (</w:t>
      </w:r>
      <w:r>
        <w:rPr>
          <w:rFonts w:ascii="Times New Roman" w:hAnsi="Times New Roman"/>
          <w:color w:val="000000"/>
          <w:sz w:val="28"/>
        </w:rPr>
        <w:t>reading</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FC1327">
        <w:rPr>
          <w:rFonts w:ascii="Times New Roman" w:hAnsi="Times New Roman"/>
          <w:color w:val="000000"/>
          <w:sz w:val="28"/>
          <w:lang w:val="ru-RU"/>
        </w:rPr>
        <w:t xml:space="preserve"> (</w:t>
      </w:r>
      <w:r>
        <w:rPr>
          <w:rFonts w:ascii="Times New Roman" w:hAnsi="Times New Roman"/>
          <w:color w:val="000000"/>
          <w:sz w:val="28"/>
        </w:rPr>
        <w:t>typical</w:t>
      </w:r>
      <w:r w:rsidRPr="00FC1327">
        <w:rPr>
          <w:rFonts w:ascii="Times New Roman" w:hAnsi="Times New Roman"/>
          <w:color w:val="000000"/>
          <w:sz w:val="28"/>
          <w:lang w:val="ru-RU"/>
        </w:rPr>
        <w:t>), -</w:t>
      </w:r>
      <w:r>
        <w:rPr>
          <w:rFonts w:ascii="Times New Roman" w:hAnsi="Times New Roman"/>
          <w:color w:val="000000"/>
          <w:sz w:val="28"/>
        </w:rPr>
        <w:t>ing</w:t>
      </w:r>
      <w:r w:rsidRPr="00FC1327">
        <w:rPr>
          <w:rFonts w:ascii="Times New Roman" w:hAnsi="Times New Roman"/>
          <w:color w:val="000000"/>
          <w:sz w:val="28"/>
          <w:lang w:val="ru-RU"/>
        </w:rPr>
        <w:t xml:space="preserve"> (</w:t>
      </w:r>
      <w:r>
        <w:rPr>
          <w:rFonts w:ascii="Times New Roman" w:hAnsi="Times New Roman"/>
          <w:color w:val="000000"/>
          <w:sz w:val="28"/>
        </w:rPr>
        <w:t>amazing</w:t>
      </w:r>
      <w:r w:rsidRPr="00FC1327">
        <w:rPr>
          <w:rFonts w:ascii="Times New Roman" w:hAnsi="Times New Roman"/>
          <w:color w:val="000000"/>
          <w:sz w:val="28"/>
          <w:lang w:val="ru-RU"/>
        </w:rPr>
        <w:t>), -</w:t>
      </w:r>
      <w:r>
        <w:rPr>
          <w:rFonts w:ascii="Times New Roman" w:hAnsi="Times New Roman"/>
          <w:color w:val="000000"/>
          <w:sz w:val="28"/>
        </w:rPr>
        <w:t>less</w:t>
      </w:r>
      <w:r w:rsidRPr="00FC1327">
        <w:rPr>
          <w:rFonts w:ascii="Times New Roman" w:hAnsi="Times New Roman"/>
          <w:color w:val="000000"/>
          <w:sz w:val="28"/>
          <w:lang w:val="ru-RU"/>
        </w:rPr>
        <w:t xml:space="preserve"> (</w:t>
      </w:r>
      <w:r>
        <w:rPr>
          <w:rFonts w:ascii="Times New Roman" w:hAnsi="Times New Roman"/>
          <w:color w:val="000000"/>
          <w:sz w:val="28"/>
        </w:rPr>
        <w:t>useless</w:t>
      </w:r>
      <w:r w:rsidRPr="00FC1327">
        <w:rPr>
          <w:rFonts w:ascii="Times New Roman" w:hAnsi="Times New Roman"/>
          <w:color w:val="000000"/>
          <w:sz w:val="28"/>
          <w:lang w:val="ru-RU"/>
        </w:rPr>
        <w:t>), -</w:t>
      </w:r>
      <w:r>
        <w:rPr>
          <w:rFonts w:ascii="Times New Roman" w:hAnsi="Times New Roman"/>
          <w:color w:val="000000"/>
          <w:sz w:val="28"/>
        </w:rPr>
        <w:t>ive</w:t>
      </w:r>
      <w:r w:rsidRPr="00FC1327">
        <w:rPr>
          <w:rFonts w:ascii="Times New Roman" w:hAnsi="Times New Roman"/>
          <w:color w:val="000000"/>
          <w:sz w:val="28"/>
          <w:lang w:val="ru-RU"/>
        </w:rPr>
        <w:t xml:space="preserve"> (</w:t>
      </w:r>
      <w:r>
        <w:rPr>
          <w:rFonts w:ascii="Times New Roman" w:hAnsi="Times New Roman"/>
          <w:color w:val="000000"/>
          <w:sz w:val="28"/>
        </w:rPr>
        <w:t>impressive</w:t>
      </w:r>
      <w:r w:rsidRPr="00FC1327">
        <w:rPr>
          <w:rFonts w:ascii="Times New Roman" w:hAnsi="Times New Roman"/>
          <w:color w:val="000000"/>
          <w:sz w:val="28"/>
          <w:lang w:val="ru-RU"/>
        </w:rPr>
        <w:t>).</w:t>
      </w:r>
    </w:p>
    <w:p w:rsidR="00F416FF" w:rsidRPr="009C2203" w:rsidRDefault="00FC1327">
      <w:pPr>
        <w:spacing w:after="0" w:line="264" w:lineRule="auto"/>
        <w:ind w:firstLine="600"/>
        <w:jc w:val="both"/>
        <w:rPr>
          <w:lang w:val="ru-RU"/>
        </w:rPr>
      </w:pPr>
      <w:r w:rsidRPr="009C2203">
        <w:rPr>
          <w:rFonts w:ascii="Times New Roman" w:hAnsi="Times New Roman"/>
          <w:color w:val="000000"/>
          <w:sz w:val="28"/>
          <w:lang w:val="ru-RU"/>
        </w:rPr>
        <w:t>Синонимы. Антонимы. Интернациональные слова.</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Грамматическая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C1327">
        <w:rPr>
          <w:rFonts w:ascii="Times New Roman" w:hAnsi="Times New Roman"/>
          <w:color w:val="000000"/>
          <w:sz w:val="28"/>
          <w:lang w:val="ru-RU"/>
        </w:rPr>
        <w:t xml:space="preserve">, </w:t>
      </w:r>
      <w:r>
        <w:rPr>
          <w:rFonts w:ascii="Times New Roman" w:hAnsi="Times New Roman"/>
          <w:color w:val="000000"/>
          <w:sz w:val="28"/>
        </w:rPr>
        <w:t>which</w:t>
      </w:r>
      <w:r w:rsidRPr="00FC1327">
        <w:rPr>
          <w:rFonts w:ascii="Times New Roman" w:hAnsi="Times New Roman"/>
          <w:color w:val="000000"/>
          <w:sz w:val="28"/>
          <w:lang w:val="ru-RU"/>
        </w:rPr>
        <w:t xml:space="preserve">, </w:t>
      </w:r>
      <w:r>
        <w:rPr>
          <w:rFonts w:ascii="Times New Roman" w:hAnsi="Times New Roman"/>
          <w:color w:val="000000"/>
          <w:sz w:val="28"/>
        </w:rPr>
        <w:t>that</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C1327">
        <w:rPr>
          <w:rFonts w:ascii="Times New Roman" w:hAnsi="Times New Roman"/>
          <w:color w:val="000000"/>
          <w:sz w:val="28"/>
          <w:lang w:val="ru-RU"/>
        </w:rPr>
        <w:t xml:space="preserve">, </w:t>
      </w:r>
      <w:r>
        <w:rPr>
          <w:rFonts w:ascii="Times New Roman" w:hAnsi="Times New Roman"/>
          <w:color w:val="000000"/>
          <w:sz w:val="28"/>
        </w:rPr>
        <w:t>since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C1327">
        <w:rPr>
          <w:rFonts w:ascii="Times New Roman" w:hAnsi="Times New Roman"/>
          <w:color w:val="000000"/>
          <w:sz w:val="28"/>
          <w:lang w:val="ru-RU"/>
        </w:rPr>
        <w:t xml:space="preserve"> … </w:t>
      </w:r>
      <w:r>
        <w:rPr>
          <w:rFonts w:ascii="Times New Roman" w:hAnsi="Times New Roman"/>
          <w:color w:val="000000"/>
          <w:sz w:val="28"/>
        </w:rPr>
        <w:t>as</w:t>
      </w:r>
      <w:r w:rsidRPr="00FC1327">
        <w:rPr>
          <w:rFonts w:ascii="Times New Roman" w:hAnsi="Times New Roman"/>
          <w:color w:val="000000"/>
          <w:sz w:val="28"/>
          <w:lang w:val="ru-RU"/>
        </w:rPr>
        <w:t xml:space="preserve">, </w:t>
      </w:r>
      <w:r>
        <w:rPr>
          <w:rFonts w:ascii="Times New Roman" w:hAnsi="Times New Roman"/>
          <w:color w:val="000000"/>
          <w:sz w:val="28"/>
        </w:rPr>
        <w:t>not</w:t>
      </w:r>
      <w:r w:rsidRPr="00FC1327">
        <w:rPr>
          <w:rFonts w:ascii="Times New Roman" w:hAnsi="Times New Roman"/>
          <w:color w:val="000000"/>
          <w:sz w:val="28"/>
          <w:lang w:val="ru-RU"/>
        </w:rPr>
        <w:t xml:space="preserve"> </w:t>
      </w:r>
      <w:r>
        <w:rPr>
          <w:rFonts w:ascii="Times New Roman" w:hAnsi="Times New Roman"/>
          <w:color w:val="000000"/>
          <w:sz w:val="28"/>
        </w:rPr>
        <w:t>so</w:t>
      </w:r>
      <w:r w:rsidRPr="00FC1327">
        <w:rPr>
          <w:rFonts w:ascii="Times New Roman" w:hAnsi="Times New Roman"/>
          <w:color w:val="000000"/>
          <w:sz w:val="28"/>
          <w:lang w:val="ru-RU"/>
        </w:rPr>
        <w:t xml:space="preserve"> … </w:t>
      </w:r>
      <w:r>
        <w:rPr>
          <w:rFonts w:ascii="Times New Roman" w:hAnsi="Times New Roman"/>
          <w:color w:val="000000"/>
          <w:sz w:val="28"/>
        </w:rPr>
        <w:t>as</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Continuous</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Continuous</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w:t>
      </w:r>
    </w:p>
    <w:p w:rsidR="00F416FF" w:rsidRDefault="00FC1327">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F416FF" w:rsidRDefault="00FC1327">
      <w:pPr>
        <w:spacing w:after="0" w:line="264" w:lineRule="auto"/>
        <w:ind w:firstLine="600"/>
        <w:jc w:val="both"/>
      </w:pPr>
      <w:r>
        <w:rPr>
          <w:rFonts w:ascii="Times New Roman" w:hAnsi="Times New Roman"/>
          <w:color w:val="000000"/>
          <w:sz w:val="28"/>
        </w:rPr>
        <w:t>Слова, выражающие количество (little/a little, few/a few).</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FC1327">
        <w:rPr>
          <w:rFonts w:ascii="Times New Roman" w:hAnsi="Times New Roman"/>
          <w:color w:val="000000"/>
          <w:sz w:val="28"/>
          <w:lang w:val="ru-RU"/>
        </w:rPr>
        <w:t xml:space="preserve">, </w:t>
      </w:r>
      <w:r>
        <w:rPr>
          <w:rFonts w:ascii="Times New Roman" w:hAnsi="Times New Roman"/>
          <w:color w:val="000000"/>
          <w:sz w:val="28"/>
        </w:rPr>
        <w:t>any</w:t>
      </w:r>
      <w:r w:rsidRPr="00FC1327">
        <w:rPr>
          <w:rFonts w:ascii="Times New Roman" w:hAnsi="Times New Roman"/>
          <w:color w:val="000000"/>
          <w:sz w:val="28"/>
          <w:lang w:val="ru-RU"/>
        </w:rPr>
        <w:t>) и их производные (</w:t>
      </w:r>
      <w:r>
        <w:rPr>
          <w:rFonts w:ascii="Times New Roman" w:hAnsi="Times New Roman"/>
          <w:color w:val="000000"/>
          <w:sz w:val="28"/>
        </w:rPr>
        <w:t>somebody</w:t>
      </w:r>
      <w:r w:rsidRPr="00FC1327">
        <w:rPr>
          <w:rFonts w:ascii="Times New Roman" w:hAnsi="Times New Roman"/>
          <w:color w:val="000000"/>
          <w:sz w:val="28"/>
          <w:lang w:val="ru-RU"/>
        </w:rPr>
        <w:t xml:space="preserve">, </w:t>
      </w:r>
      <w:r>
        <w:rPr>
          <w:rFonts w:ascii="Times New Roman" w:hAnsi="Times New Roman"/>
          <w:color w:val="000000"/>
          <w:sz w:val="28"/>
        </w:rPr>
        <w:t>anybody</w:t>
      </w:r>
      <w:r w:rsidRPr="00FC1327">
        <w:rPr>
          <w:rFonts w:ascii="Times New Roman" w:hAnsi="Times New Roman"/>
          <w:color w:val="000000"/>
          <w:sz w:val="28"/>
          <w:lang w:val="ru-RU"/>
        </w:rPr>
        <w:t xml:space="preserve">; </w:t>
      </w:r>
      <w:r>
        <w:rPr>
          <w:rFonts w:ascii="Times New Roman" w:hAnsi="Times New Roman"/>
          <w:color w:val="000000"/>
          <w:sz w:val="28"/>
        </w:rPr>
        <w:t>something</w:t>
      </w:r>
      <w:r w:rsidRPr="00FC1327">
        <w:rPr>
          <w:rFonts w:ascii="Times New Roman" w:hAnsi="Times New Roman"/>
          <w:color w:val="000000"/>
          <w:sz w:val="28"/>
          <w:lang w:val="ru-RU"/>
        </w:rPr>
        <w:t xml:space="preserve">, </w:t>
      </w:r>
      <w:r>
        <w:rPr>
          <w:rFonts w:ascii="Times New Roman" w:hAnsi="Times New Roman"/>
          <w:color w:val="000000"/>
          <w:sz w:val="28"/>
        </w:rPr>
        <w:t>anything</w:t>
      </w:r>
      <w:r w:rsidRPr="00FC1327">
        <w:rPr>
          <w:rFonts w:ascii="Times New Roman" w:hAnsi="Times New Roman"/>
          <w:color w:val="000000"/>
          <w:sz w:val="28"/>
          <w:lang w:val="ru-RU"/>
        </w:rPr>
        <w:t xml:space="preserve"> и другие) </w:t>
      </w:r>
      <w:r>
        <w:rPr>
          <w:rFonts w:ascii="Times New Roman" w:hAnsi="Times New Roman"/>
          <w:color w:val="000000"/>
          <w:sz w:val="28"/>
        </w:rPr>
        <w:t>every</w:t>
      </w:r>
      <w:r w:rsidRPr="00FC132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C1327">
        <w:rPr>
          <w:rFonts w:ascii="Times New Roman" w:hAnsi="Times New Roman"/>
          <w:color w:val="000000"/>
          <w:sz w:val="28"/>
          <w:lang w:val="ru-RU"/>
        </w:rPr>
        <w:t xml:space="preserve">, </w:t>
      </w:r>
      <w:r>
        <w:rPr>
          <w:rFonts w:ascii="Times New Roman" w:hAnsi="Times New Roman"/>
          <w:color w:val="000000"/>
          <w:sz w:val="28"/>
        </w:rPr>
        <w:t>everything</w:t>
      </w:r>
      <w:r w:rsidRPr="00FC132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Числительные для обозначения дат и больших чисел (100–1000).</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Социокультурные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FC1327">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 оформлять свой адрес на английском языке (в анкете, формуляре);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страну (страны)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Компенсаторные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формулировании собственных высказываний, ключевых слов, плана.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7 КЛАСС</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Коммуникативные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Взаимоотношения в семье и с друзьями. Семейные праздники. Обязанности по дому.</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Внешность и характер человека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Здоровый образ жизни: режим труда и отдыха, фитнес, сбалансированное питание.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Покупки: одежда, обувь и продукты питания.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Природа: дикие и домашние животные. Климат, погода.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Жизнь в городе и сельской местности. Описание родного города (села). Транспорт.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Средства массовой информации (телевидение, журналы, Интернет).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Говорение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коммуникативных умений </w:t>
      </w:r>
      <w:r w:rsidRPr="00FC1327">
        <w:rPr>
          <w:rFonts w:ascii="Times New Roman" w:hAnsi="Times New Roman"/>
          <w:color w:val="000000"/>
          <w:sz w:val="28"/>
          <w:u w:val="single"/>
          <w:lang w:val="ru-RU"/>
        </w:rPr>
        <w:t>диалогической речи</w:t>
      </w:r>
      <w:r w:rsidRPr="00FC1327">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диалога – до 6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 xml:space="preserve">Развитие коммуникативных умений </w:t>
      </w:r>
      <w:r w:rsidRPr="00FC1327">
        <w:rPr>
          <w:rFonts w:ascii="Times New Roman" w:hAnsi="Times New Roman"/>
          <w:color w:val="000000"/>
          <w:sz w:val="28"/>
          <w:u w:val="single"/>
          <w:lang w:val="ru-RU"/>
        </w:rPr>
        <w:t>монологической речи</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повествование (сообщение);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изложение (пересказ) основного содержания, прочитанного (прослушанного)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краткое изложение результатов выполненной проектной работы.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монологического высказывания – 8–9 фраз.</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Аудирование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Время звучания текста (текстов) для аудирования – до 1,5 минуты.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Смысловое чтение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FC1327">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(текстов) для чтения – до 350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Письменная речь</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Языковые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Фонетическая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FC1327">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для чтения вслух – до 100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Графика, орфография и пунктуация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написание изученных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Лексическая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Основные способы словообразования: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аффиксация: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FC1327">
        <w:rPr>
          <w:rFonts w:ascii="Times New Roman" w:hAnsi="Times New Roman"/>
          <w:color w:val="000000"/>
          <w:sz w:val="28"/>
          <w:lang w:val="ru-RU"/>
        </w:rPr>
        <w:t xml:space="preserve"> (</w:t>
      </w:r>
      <w:r>
        <w:rPr>
          <w:rFonts w:ascii="Times New Roman" w:hAnsi="Times New Roman"/>
          <w:color w:val="000000"/>
          <w:sz w:val="28"/>
        </w:rPr>
        <w:t>unreality</w:t>
      </w:r>
      <w:r w:rsidRPr="00FC1327">
        <w:rPr>
          <w:rFonts w:ascii="Times New Roman" w:hAnsi="Times New Roman"/>
          <w:color w:val="000000"/>
          <w:sz w:val="28"/>
          <w:lang w:val="ru-RU"/>
        </w:rPr>
        <w:t>) и при помощи суффиксов: -</w:t>
      </w:r>
      <w:r>
        <w:rPr>
          <w:rFonts w:ascii="Times New Roman" w:hAnsi="Times New Roman"/>
          <w:color w:val="000000"/>
          <w:sz w:val="28"/>
        </w:rPr>
        <w:t>ment</w:t>
      </w:r>
      <w:r w:rsidRPr="00FC1327">
        <w:rPr>
          <w:rFonts w:ascii="Times New Roman" w:hAnsi="Times New Roman"/>
          <w:color w:val="000000"/>
          <w:sz w:val="28"/>
          <w:lang w:val="ru-RU"/>
        </w:rPr>
        <w:t xml:space="preserve"> (</w:t>
      </w:r>
      <w:r>
        <w:rPr>
          <w:rFonts w:ascii="Times New Roman" w:hAnsi="Times New Roman"/>
          <w:color w:val="000000"/>
          <w:sz w:val="28"/>
        </w:rPr>
        <w:t>development</w:t>
      </w:r>
      <w:r w:rsidRPr="00FC1327">
        <w:rPr>
          <w:rFonts w:ascii="Times New Roman" w:hAnsi="Times New Roman"/>
          <w:color w:val="000000"/>
          <w:sz w:val="28"/>
          <w:lang w:val="ru-RU"/>
        </w:rPr>
        <w:t>), -</w:t>
      </w:r>
      <w:r>
        <w:rPr>
          <w:rFonts w:ascii="Times New Roman" w:hAnsi="Times New Roman"/>
          <w:color w:val="000000"/>
          <w:sz w:val="28"/>
        </w:rPr>
        <w:t>ness</w:t>
      </w:r>
      <w:r w:rsidRPr="00FC1327">
        <w:rPr>
          <w:rFonts w:ascii="Times New Roman" w:hAnsi="Times New Roman"/>
          <w:color w:val="000000"/>
          <w:sz w:val="28"/>
          <w:lang w:val="ru-RU"/>
        </w:rPr>
        <w:t xml:space="preserve"> (</w:t>
      </w:r>
      <w:r>
        <w:rPr>
          <w:rFonts w:ascii="Times New Roman" w:hAnsi="Times New Roman"/>
          <w:color w:val="000000"/>
          <w:sz w:val="28"/>
        </w:rPr>
        <w:t>darkness</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FC1327">
        <w:rPr>
          <w:rFonts w:ascii="Times New Roman" w:hAnsi="Times New Roman"/>
          <w:color w:val="000000"/>
          <w:sz w:val="28"/>
          <w:lang w:val="ru-RU"/>
        </w:rPr>
        <w:t xml:space="preserve"> (</w:t>
      </w:r>
      <w:r>
        <w:rPr>
          <w:rFonts w:ascii="Times New Roman" w:hAnsi="Times New Roman"/>
          <w:color w:val="000000"/>
          <w:sz w:val="28"/>
        </w:rPr>
        <w:t>friendly</w:t>
      </w:r>
      <w:r w:rsidRPr="00FC1327">
        <w:rPr>
          <w:rFonts w:ascii="Times New Roman" w:hAnsi="Times New Roman"/>
          <w:color w:val="000000"/>
          <w:sz w:val="28"/>
          <w:lang w:val="ru-RU"/>
        </w:rPr>
        <w:t>), -</w:t>
      </w:r>
      <w:r>
        <w:rPr>
          <w:rFonts w:ascii="Times New Roman" w:hAnsi="Times New Roman"/>
          <w:color w:val="000000"/>
          <w:sz w:val="28"/>
        </w:rPr>
        <w:t>ous</w:t>
      </w:r>
      <w:r w:rsidRPr="00FC1327">
        <w:rPr>
          <w:rFonts w:ascii="Times New Roman" w:hAnsi="Times New Roman"/>
          <w:color w:val="000000"/>
          <w:sz w:val="28"/>
          <w:lang w:val="ru-RU"/>
        </w:rPr>
        <w:t xml:space="preserve"> (</w:t>
      </w:r>
      <w:r>
        <w:rPr>
          <w:rFonts w:ascii="Times New Roman" w:hAnsi="Times New Roman"/>
          <w:color w:val="000000"/>
          <w:sz w:val="28"/>
        </w:rPr>
        <w:t>famous</w:t>
      </w:r>
      <w:r w:rsidRPr="00FC1327">
        <w:rPr>
          <w:rFonts w:ascii="Times New Roman" w:hAnsi="Times New Roman"/>
          <w:color w:val="000000"/>
          <w:sz w:val="28"/>
          <w:lang w:val="ru-RU"/>
        </w:rPr>
        <w:t>), -</w:t>
      </w:r>
      <w:r>
        <w:rPr>
          <w:rFonts w:ascii="Times New Roman" w:hAnsi="Times New Roman"/>
          <w:color w:val="000000"/>
          <w:sz w:val="28"/>
        </w:rPr>
        <w:t>y</w:t>
      </w:r>
      <w:r w:rsidRPr="00FC1327">
        <w:rPr>
          <w:rFonts w:ascii="Times New Roman" w:hAnsi="Times New Roman"/>
          <w:color w:val="000000"/>
          <w:sz w:val="28"/>
          <w:lang w:val="ru-RU"/>
        </w:rPr>
        <w:t xml:space="preserve"> (</w:t>
      </w:r>
      <w:r>
        <w:rPr>
          <w:rFonts w:ascii="Times New Roman" w:hAnsi="Times New Roman"/>
          <w:color w:val="000000"/>
          <w:sz w:val="28"/>
        </w:rPr>
        <w:t>busy</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FC1327">
        <w:rPr>
          <w:rFonts w:ascii="Times New Roman" w:hAnsi="Times New Roman"/>
          <w:color w:val="000000"/>
          <w:sz w:val="28"/>
          <w:lang w:val="ru-RU"/>
        </w:rPr>
        <w:t>-/</w:t>
      </w:r>
      <w:r>
        <w:rPr>
          <w:rFonts w:ascii="Times New Roman" w:hAnsi="Times New Roman"/>
          <w:color w:val="000000"/>
          <w:sz w:val="28"/>
        </w:rPr>
        <w:t>im</w:t>
      </w:r>
      <w:r w:rsidRPr="00FC1327">
        <w:rPr>
          <w:rFonts w:ascii="Times New Roman" w:hAnsi="Times New Roman"/>
          <w:color w:val="000000"/>
          <w:sz w:val="28"/>
          <w:lang w:val="ru-RU"/>
        </w:rPr>
        <w:t>- (</w:t>
      </w:r>
      <w:r>
        <w:rPr>
          <w:rFonts w:ascii="Times New Roman" w:hAnsi="Times New Roman"/>
          <w:color w:val="000000"/>
          <w:sz w:val="28"/>
        </w:rPr>
        <w:t>informal</w:t>
      </w:r>
      <w:r w:rsidRPr="00FC1327">
        <w:rPr>
          <w:rFonts w:ascii="Times New Roman" w:hAnsi="Times New Roman"/>
          <w:color w:val="000000"/>
          <w:sz w:val="28"/>
          <w:lang w:val="ru-RU"/>
        </w:rPr>
        <w:t xml:space="preserve">, </w:t>
      </w:r>
      <w:r>
        <w:rPr>
          <w:rFonts w:ascii="Times New Roman" w:hAnsi="Times New Roman"/>
          <w:color w:val="000000"/>
          <w:sz w:val="28"/>
        </w:rPr>
        <w:t>independently</w:t>
      </w:r>
      <w:r w:rsidRPr="00FC1327">
        <w:rPr>
          <w:rFonts w:ascii="Times New Roman" w:hAnsi="Times New Roman"/>
          <w:color w:val="000000"/>
          <w:sz w:val="28"/>
          <w:lang w:val="ru-RU"/>
        </w:rPr>
        <w:t xml:space="preserve">, </w:t>
      </w:r>
      <w:r>
        <w:rPr>
          <w:rFonts w:ascii="Times New Roman" w:hAnsi="Times New Roman"/>
          <w:color w:val="000000"/>
          <w:sz w:val="28"/>
        </w:rPr>
        <w:t>impossible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словосложение: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C1327">
        <w:rPr>
          <w:rFonts w:ascii="Times New Roman" w:hAnsi="Times New Roman"/>
          <w:color w:val="000000"/>
          <w:sz w:val="28"/>
          <w:lang w:val="ru-RU"/>
        </w:rPr>
        <w:t xml:space="preserve"> (</w:t>
      </w:r>
      <w:r>
        <w:rPr>
          <w:rFonts w:ascii="Times New Roman" w:hAnsi="Times New Roman"/>
          <w:color w:val="000000"/>
          <w:sz w:val="28"/>
        </w:rPr>
        <w:t>blue</w:t>
      </w:r>
      <w:r w:rsidRPr="00FC1327">
        <w:rPr>
          <w:rFonts w:ascii="Times New Roman" w:hAnsi="Times New Roman"/>
          <w:color w:val="000000"/>
          <w:sz w:val="28"/>
          <w:lang w:val="ru-RU"/>
        </w:rPr>
        <w:t>-</w:t>
      </w:r>
      <w:r>
        <w:rPr>
          <w:rFonts w:ascii="Times New Roman" w:hAnsi="Times New Roman"/>
          <w:color w:val="000000"/>
          <w:sz w:val="28"/>
        </w:rPr>
        <w:t>eyed</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Многозначные лексические единицы. Синонимы. Антонимы. </w:t>
      </w:r>
      <w:r w:rsidRPr="009C2203">
        <w:rPr>
          <w:rFonts w:ascii="Times New Roman" w:hAnsi="Times New Roman"/>
          <w:color w:val="000000"/>
          <w:sz w:val="28"/>
          <w:lang w:val="ru-RU"/>
        </w:rPr>
        <w:t xml:space="preserve">Интернациональные слова. </w:t>
      </w:r>
      <w:r w:rsidRPr="00FC1327">
        <w:rPr>
          <w:rFonts w:ascii="Times New Roman" w:hAnsi="Times New Roman"/>
          <w:color w:val="000000"/>
          <w:sz w:val="28"/>
          <w:lang w:val="ru-RU"/>
        </w:rPr>
        <w:t>Наиболее частотные фразовые глаголы.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Грамматическая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C1327">
        <w:rPr>
          <w:rFonts w:ascii="Times New Roman" w:hAnsi="Times New Roman"/>
          <w:color w:val="000000"/>
          <w:sz w:val="28"/>
          <w:lang w:val="ru-RU"/>
        </w:rPr>
        <w:t xml:space="preserve"> </w:t>
      </w:r>
      <w:r>
        <w:rPr>
          <w:rFonts w:ascii="Times New Roman" w:hAnsi="Times New Roman"/>
          <w:color w:val="000000"/>
          <w:sz w:val="28"/>
        </w:rPr>
        <w:t>Object</w:t>
      </w:r>
      <w:r w:rsidRPr="00FC1327">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FC1327">
        <w:rPr>
          <w:rFonts w:ascii="Times New Roman" w:hAnsi="Times New Roman"/>
          <w:color w:val="000000"/>
          <w:sz w:val="28"/>
          <w:lang w:val="ru-RU"/>
        </w:rPr>
        <w:t xml:space="preserve"> 0, </w:t>
      </w:r>
      <w:r>
        <w:rPr>
          <w:rFonts w:ascii="Times New Roman" w:hAnsi="Times New Roman"/>
          <w:color w:val="000000"/>
          <w:sz w:val="28"/>
        </w:rPr>
        <w:t>Conditional</w:t>
      </w:r>
      <w:r w:rsidRPr="00FC1327">
        <w:rPr>
          <w:rFonts w:ascii="Times New Roman" w:hAnsi="Times New Roman"/>
          <w:color w:val="000000"/>
          <w:sz w:val="28"/>
          <w:lang w:val="ru-RU"/>
        </w:rPr>
        <w:t xml:space="preserve"> </w:t>
      </w:r>
      <w:r>
        <w:rPr>
          <w:rFonts w:ascii="Times New Roman" w:hAnsi="Times New Roman"/>
          <w:color w:val="000000"/>
          <w:sz w:val="28"/>
        </w:rPr>
        <w:t>I</w:t>
      </w:r>
      <w:r w:rsidRPr="00FC1327">
        <w:rPr>
          <w:rFonts w:ascii="Times New Roman" w:hAnsi="Times New Roman"/>
          <w:color w:val="000000"/>
          <w:sz w:val="28"/>
          <w:lang w:val="ru-RU"/>
        </w:rPr>
        <w:t>)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be</w:t>
      </w:r>
      <w:r w:rsidRPr="00FC1327">
        <w:rPr>
          <w:rFonts w:ascii="Times New Roman" w:hAnsi="Times New Roman"/>
          <w:color w:val="000000"/>
          <w:sz w:val="28"/>
          <w:lang w:val="ru-RU"/>
        </w:rPr>
        <w:t xml:space="preserve"> </w:t>
      </w:r>
      <w:r>
        <w:rPr>
          <w:rFonts w:ascii="Times New Roman" w:hAnsi="Times New Roman"/>
          <w:color w:val="000000"/>
          <w:sz w:val="28"/>
        </w:rPr>
        <w:t>going</w:t>
      </w:r>
      <w:r w:rsidRPr="00FC1327">
        <w:rPr>
          <w:rFonts w:ascii="Times New Roman" w:hAnsi="Times New Roman"/>
          <w:color w:val="000000"/>
          <w:sz w:val="28"/>
          <w:lang w:val="ru-RU"/>
        </w:rPr>
        <w:t xml:space="preserve"> </w:t>
      </w:r>
      <w:r>
        <w:rPr>
          <w:rFonts w:ascii="Times New Roman" w:hAnsi="Times New Roman"/>
          <w:color w:val="000000"/>
          <w:sz w:val="28"/>
        </w:rPr>
        <w:t>to</w:t>
      </w:r>
      <w:r w:rsidRPr="00FC132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и </w:t>
      </w:r>
      <w:r>
        <w:rPr>
          <w:rFonts w:ascii="Times New Roman" w:hAnsi="Times New Roman"/>
          <w:color w:val="000000"/>
          <w:sz w:val="28"/>
        </w:rPr>
        <w:t>Present</w:t>
      </w:r>
      <w:r w:rsidRPr="00FC1327">
        <w:rPr>
          <w:rFonts w:ascii="Times New Roman" w:hAnsi="Times New Roman"/>
          <w:color w:val="000000"/>
          <w:sz w:val="28"/>
          <w:lang w:val="ru-RU"/>
        </w:rPr>
        <w:t xml:space="preserve"> </w:t>
      </w:r>
      <w:r>
        <w:rPr>
          <w:rFonts w:ascii="Times New Roman" w:hAnsi="Times New Roman"/>
          <w:color w:val="000000"/>
          <w:sz w:val="28"/>
        </w:rPr>
        <w:t>Continuous</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для выражения будущего действия.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Конструкция </w:t>
      </w:r>
      <w:r>
        <w:rPr>
          <w:rFonts w:ascii="Times New Roman" w:hAnsi="Times New Roman"/>
          <w:color w:val="000000"/>
          <w:sz w:val="28"/>
        </w:rPr>
        <w:t>used</w:t>
      </w:r>
      <w:r w:rsidRPr="00FC1327">
        <w:rPr>
          <w:rFonts w:ascii="Times New Roman" w:hAnsi="Times New Roman"/>
          <w:color w:val="000000"/>
          <w:sz w:val="28"/>
          <w:lang w:val="ru-RU"/>
        </w:rPr>
        <w:t xml:space="preserve"> </w:t>
      </w:r>
      <w:r>
        <w:rPr>
          <w:rFonts w:ascii="Times New Roman" w:hAnsi="Times New Roman"/>
          <w:color w:val="000000"/>
          <w:sz w:val="28"/>
        </w:rPr>
        <w:t>to</w:t>
      </w:r>
      <w:r w:rsidRPr="00FC1327">
        <w:rPr>
          <w:rFonts w:ascii="Times New Roman" w:hAnsi="Times New Roman"/>
          <w:color w:val="000000"/>
          <w:sz w:val="28"/>
          <w:lang w:val="ru-RU"/>
        </w:rPr>
        <w:t xml:space="preserve"> + инфинитив глагола.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Passive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Предлоги, употребляемые с глаголами в страдательном залоге.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C1327">
        <w:rPr>
          <w:rFonts w:ascii="Times New Roman" w:hAnsi="Times New Roman"/>
          <w:color w:val="000000"/>
          <w:sz w:val="28"/>
          <w:lang w:val="ru-RU"/>
        </w:rPr>
        <w:t xml:space="preserve">, </w:t>
      </w:r>
      <w:r>
        <w:rPr>
          <w:rFonts w:ascii="Times New Roman" w:hAnsi="Times New Roman"/>
          <w:color w:val="000000"/>
          <w:sz w:val="28"/>
        </w:rPr>
        <w:t>high</w:t>
      </w:r>
      <w:r w:rsidRPr="00FC1327">
        <w:rPr>
          <w:rFonts w:ascii="Times New Roman" w:hAnsi="Times New Roman"/>
          <w:color w:val="000000"/>
          <w:sz w:val="28"/>
          <w:lang w:val="ru-RU"/>
        </w:rPr>
        <w:t xml:space="preserve">; </w:t>
      </w:r>
      <w:r>
        <w:rPr>
          <w:rFonts w:ascii="Times New Roman" w:hAnsi="Times New Roman"/>
          <w:color w:val="000000"/>
          <w:sz w:val="28"/>
        </w:rPr>
        <w:t>early</w:t>
      </w:r>
      <w:r w:rsidRPr="00FC1327">
        <w:rPr>
          <w:rFonts w:ascii="Times New Roman" w:hAnsi="Times New Roman"/>
          <w:color w:val="000000"/>
          <w:sz w:val="28"/>
          <w:lang w:val="ru-RU"/>
        </w:rPr>
        <w:t>).</w:t>
      </w:r>
    </w:p>
    <w:p w:rsidR="00F416FF" w:rsidRDefault="00FC1327">
      <w:pPr>
        <w:spacing w:after="0" w:line="264" w:lineRule="auto"/>
        <w:ind w:firstLine="600"/>
        <w:jc w:val="both"/>
      </w:pPr>
      <w:r>
        <w:rPr>
          <w:rFonts w:ascii="Times New Roman" w:hAnsi="Times New Roman"/>
          <w:color w:val="000000"/>
          <w:sz w:val="28"/>
        </w:rPr>
        <w:t>Местоимения other/another, both, all, one.</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Количественные числительные для обозначения больших чисел (до 1 000 000).</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Социокультурные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 оформлять свой адрес на английском языке (в анкете);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страну (страны)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Компенсаторные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Переспрашивать, просить повторить, уточняя значение незнакомых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формулировании собственных высказываний, ключевых слов, плана.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8 КЛАСС</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Коммуникативные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Взаимоотношения в семье и с друзьями.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Внешность и характер человека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Покупки: одежда, обувь и продукты питания. Карманные деньги.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Виды отдыха в различное время года. Путешествия по России и иностранным странам.</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Природа: флора и фауна. Проблемы экологии. Климат, погода. Стихийные бедствия.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Условия проживания в городской (сельской) местности. Транспорт.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Говорение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коммуникативных умений </w:t>
      </w:r>
      <w:r w:rsidRPr="00FC1327">
        <w:rPr>
          <w:rFonts w:ascii="Times New Roman" w:hAnsi="Times New Roman"/>
          <w:color w:val="000000"/>
          <w:sz w:val="28"/>
          <w:u w:val="single"/>
          <w:lang w:val="ru-RU"/>
        </w:rPr>
        <w:t>диалогической речи</w:t>
      </w:r>
      <w:r w:rsidRPr="00FC132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FC1327">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диалога – до 7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коммуникативных умений </w:t>
      </w:r>
      <w:r w:rsidRPr="00FC1327">
        <w:rPr>
          <w:rFonts w:ascii="Times New Roman" w:hAnsi="Times New Roman"/>
          <w:color w:val="000000"/>
          <w:sz w:val="28"/>
          <w:u w:val="single"/>
          <w:lang w:val="ru-RU"/>
        </w:rPr>
        <w:t>монологической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повествование (сообщение);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изложение (пересказ) основного содержания, прочитанного (прослушанного)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составление рассказа по картинкам;</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изложение результатов выполненной проектной работы. </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монологического высказывания – 9–10 фраз.</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Аудирование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Время звучания текста (текстов) для аудирования – до 2 минут.</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Смысловое чтение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Объём текста (текстов) для чтения – 350–500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Письменная речь</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составление плана (тезисов) устного или письменного сообщения;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Языковые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Фонетическая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для чтения вслух – до 110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Графика, орфография и пунктуация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написание изученных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C1327">
        <w:rPr>
          <w:rFonts w:ascii="Times New Roman" w:hAnsi="Times New Roman"/>
          <w:color w:val="000000"/>
          <w:sz w:val="28"/>
          <w:lang w:val="ru-RU"/>
        </w:rPr>
        <w:t>/</w:t>
      </w:r>
      <w:r>
        <w:rPr>
          <w:rFonts w:ascii="Times New Roman" w:hAnsi="Times New Roman"/>
          <w:color w:val="000000"/>
          <w:sz w:val="28"/>
        </w:rPr>
        <w:t>first</w:t>
      </w:r>
      <w:r w:rsidRPr="00FC1327">
        <w:rPr>
          <w:rFonts w:ascii="Times New Roman" w:hAnsi="Times New Roman"/>
          <w:color w:val="000000"/>
          <w:sz w:val="28"/>
          <w:lang w:val="ru-RU"/>
        </w:rPr>
        <w:t xml:space="preserve"> </w:t>
      </w:r>
      <w:r>
        <w:rPr>
          <w:rFonts w:ascii="Times New Roman" w:hAnsi="Times New Roman"/>
          <w:color w:val="000000"/>
          <w:sz w:val="28"/>
        </w:rPr>
        <w:t>of</w:t>
      </w:r>
      <w:r w:rsidRPr="00FC1327">
        <w:rPr>
          <w:rFonts w:ascii="Times New Roman" w:hAnsi="Times New Roman"/>
          <w:color w:val="000000"/>
          <w:sz w:val="28"/>
          <w:lang w:val="ru-RU"/>
        </w:rPr>
        <w:t xml:space="preserve"> </w:t>
      </w:r>
      <w:r>
        <w:rPr>
          <w:rFonts w:ascii="Times New Roman" w:hAnsi="Times New Roman"/>
          <w:color w:val="000000"/>
          <w:sz w:val="28"/>
        </w:rPr>
        <w:t>all</w:t>
      </w:r>
      <w:r w:rsidRPr="00FC1327">
        <w:rPr>
          <w:rFonts w:ascii="Times New Roman" w:hAnsi="Times New Roman"/>
          <w:color w:val="000000"/>
          <w:sz w:val="28"/>
          <w:lang w:val="ru-RU"/>
        </w:rPr>
        <w:t xml:space="preserve">, </w:t>
      </w:r>
      <w:r>
        <w:rPr>
          <w:rFonts w:ascii="Times New Roman" w:hAnsi="Times New Roman"/>
          <w:color w:val="000000"/>
          <w:sz w:val="28"/>
        </w:rPr>
        <w:t>secondly</w:t>
      </w:r>
      <w:r w:rsidRPr="00FC1327">
        <w:rPr>
          <w:rFonts w:ascii="Times New Roman" w:hAnsi="Times New Roman"/>
          <w:color w:val="000000"/>
          <w:sz w:val="28"/>
          <w:lang w:val="ru-RU"/>
        </w:rPr>
        <w:t xml:space="preserve">, </w:t>
      </w:r>
      <w:r>
        <w:rPr>
          <w:rFonts w:ascii="Times New Roman" w:hAnsi="Times New Roman"/>
          <w:color w:val="000000"/>
          <w:sz w:val="28"/>
        </w:rPr>
        <w:t>finally</w:t>
      </w:r>
      <w:r w:rsidRPr="00FC1327">
        <w:rPr>
          <w:rFonts w:ascii="Times New Roman" w:hAnsi="Times New Roman"/>
          <w:color w:val="000000"/>
          <w:sz w:val="28"/>
          <w:lang w:val="ru-RU"/>
        </w:rPr>
        <w:t xml:space="preserve">; </w:t>
      </w:r>
      <w:r>
        <w:rPr>
          <w:rFonts w:ascii="Times New Roman" w:hAnsi="Times New Roman"/>
          <w:color w:val="000000"/>
          <w:sz w:val="28"/>
        </w:rPr>
        <w:t>on</w:t>
      </w:r>
      <w:r w:rsidRPr="00FC1327">
        <w:rPr>
          <w:rFonts w:ascii="Times New Roman" w:hAnsi="Times New Roman"/>
          <w:color w:val="000000"/>
          <w:sz w:val="28"/>
          <w:lang w:val="ru-RU"/>
        </w:rPr>
        <w:t xml:space="preserve"> </w:t>
      </w:r>
      <w:r>
        <w:rPr>
          <w:rFonts w:ascii="Times New Roman" w:hAnsi="Times New Roman"/>
          <w:color w:val="000000"/>
          <w:sz w:val="28"/>
        </w:rPr>
        <w:t>the</w:t>
      </w:r>
      <w:r w:rsidRPr="00FC1327">
        <w:rPr>
          <w:rFonts w:ascii="Times New Roman" w:hAnsi="Times New Roman"/>
          <w:color w:val="000000"/>
          <w:sz w:val="28"/>
          <w:lang w:val="ru-RU"/>
        </w:rPr>
        <w:t xml:space="preserve"> </w:t>
      </w:r>
      <w:r>
        <w:rPr>
          <w:rFonts w:ascii="Times New Roman" w:hAnsi="Times New Roman"/>
          <w:color w:val="000000"/>
          <w:sz w:val="28"/>
        </w:rPr>
        <w:t>one</w:t>
      </w:r>
      <w:r w:rsidRPr="00FC1327">
        <w:rPr>
          <w:rFonts w:ascii="Times New Roman" w:hAnsi="Times New Roman"/>
          <w:color w:val="000000"/>
          <w:sz w:val="28"/>
          <w:lang w:val="ru-RU"/>
        </w:rPr>
        <w:t xml:space="preserve"> </w:t>
      </w:r>
      <w:r>
        <w:rPr>
          <w:rFonts w:ascii="Times New Roman" w:hAnsi="Times New Roman"/>
          <w:color w:val="000000"/>
          <w:sz w:val="28"/>
        </w:rPr>
        <w:t>hand</w:t>
      </w:r>
      <w:r w:rsidRPr="00FC1327">
        <w:rPr>
          <w:rFonts w:ascii="Times New Roman" w:hAnsi="Times New Roman"/>
          <w:color w:val="000000"/>
          <w:sz w:val="28"/>
          <w:lang w:val="ru-RU"/>
        </w:rPr>
        <w:t xml:space="preserve">, </w:t>
      </w:r>
      <w:r>
        <w:rPr>
          <w:rFonts w:ascii="Times New Roman" w:hAnsi="Times New Roman"/>
          <w:color w:val="000000"/>
          <w:sz w:val="28"/>
        </w:rPr>
        <w:t>on</w:t>
      </w:r>
      <w:r w:rsidRPr="00FC1327">
        <w:rPr>
          <w:rFonts w:ascii="Times New Roman" w:hAnsi="Times New Roman"/>
          <w:color w:val="000000"/>
          <w:sz w:val="28"/>
          <w:lang w:val="ru-RU"/>
        </w:rPr>
        <w:t xml:space="preserve"> </w:t>
      </w:r>
      <w:r>
        <w:rPr>
          <w:rFonts w:ascii="Times New Roman" w:hAnsi="Times New Roman"/>
          <w:color w:val="000000"/>
          <w:sz w:val="28"/>
        </w:rPr>
        <w:t>the</w:t>
      </w:r>
      <w:r w:rsidRPr="00FC1327">
        <w:rPr>
          <w:rFonts w:ascii="Times New Roman" w:hAnsi="Times New Roman"/>
          <w:color w:val="000000"/>
          <w:sz w:val="28"/>
          <w:lang w:val="ru-RU"/>
        </w:rPr>
        <w:t xml:space="preserve"> </w:t>
      </w:r>
      <w:r>
        <w:rPr>
          <w:rFonts w:ascii="Times New Roman" w:hAnsi="Times New Roman"/>
          <w:color w:val="000000"/>
          <w:sz w:val="28"/>
        </w:rPr>
        <w:t>other</w:t>
      </w:r>
      <w:r w:rsidRPr="00FC1327">
        <w:rPr>
          <w:rFonts w:ascii="Times New Roman" w:hAnsi="Times New Roman"/>
          <w:color w:val="000000"/>
          <w:sz w:val="28"/>
          <w:lang w:val="ru-RU"/>
        </w:rPr>
        <w:t xml:space="preserve"> </w:t>
      </w:r>
      <w:r>
        <w:rPr>
          <w:rFonts w:ascii="Times New Roman" w:hAnsi="Times New Roman"/>
          <w:color w:val="000000"/>
          <w:sz w:val="28"/>
        </w:rPr>
        <w:t>hand</w:t>
      </w:r>
      <w:r w:rsidRPr="00FC1327">
        <w:rPr>
          <w:rFonts w:ascii="Times New Roman" w:hAnsi="Times New Roman"/>
          <w:color w:val="000000"/>
          <w:sz w:val="28"/>
          <w:lang w:val="ru-RU"/>
        </w:rPr>
        <w:t>), апострофа.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Лексическая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FC1327">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Основные способы словообразования: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аффиксация: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FC1327">
        <w:rPr>
          <w:rFonts w:ascii="Times New Roman" w:hAnsi="Times New Roman"/>
          <w:color w:val="000000"/>
          <w:sz w:val="28"/>
          <w:lang w:val="ru-RU"/>
        </w:rPr>
        <w:t>/-</w:t>
      </w:r>
      <w:r>
        <w:rPr>
          <w:rFonts w:ascii="Times New Roman" w:hAnsi="Times New Roman"/>
          <w:color w:val="000000"/>
          <w:sz w:val="28"/>
        </w:rPr>
        <w:t>ence</w:t>
      </w:r>
      <w:r w:rsidRPr="00FC1327">
        <w:rPr>
          <w:rFonts w:ascii="Times New Roman" w:hAnsi="Times New Roman"/>
          <w:color w:val="000000"/>
          <w:sz w:val="28"/>
          <w:lang w:val="ru-RU"/>
        </w:rPr>
        <w:t xml:space="preserve"> (</w:t>
      </w:r>
      <w:r>
        <w:rPr>
          <w:rFonts w:ascii="Times New Roman" w:hAnsi="Times New Roman"/>
          <w:color w:val="000000"/>
          <w:sz w:val="28"/>
        </w:rPr>
        <w:t>performance</w:t>
      </w:r>
      <w:r w:rsidRPr="00FC1327">
        <w:rPr>
          <w:rFonts w:ascii="Times New Roman" w:hAnsi="Times New Roman"/>
          <w:color w:val="000000"/>
          <w:sz w:val="28"/>
          <w:lang w:val="ru-RU"/>
        </w:rPr>
        <w:t>/</w:t>
      </w:r>
      <w:r>
        <w:rPr>
          <w:rFonts w:ascii="Times New Roman" w:hAnsi="Times New Roman"/>
          <w:color w:val="000000"/>
          <w:sz w:val="28"/>
        </w:rPr>
        <w:t>residence</w:t>
      </w:r>
      <w:r w:rsidRPr="00FC1327">
        <w:rPr>
          <w:rFonts w:ascii="Times New Roman" w:hAnsi="Times New Roman"/>
          <w:color w:val="000000"/>
          <w:sz w:val="28"/>
          <w:lang w:val="ru-RU"/>
        </w:rPr>
        <w:t>), -</w:t>
      </w:r>
      <w:r>
        <w:rPr>
          <w:rFonts w:ascii="Times New Roman" w:hAnsi="Times New Roman"/>
          <w:color w:val="000000"/>
          <w:sz w:val="28"/>
        </w:rPr>
        <w:t>ity</w:t>
      </w:r>
      <w:r w:rsidRPr="00FC1327">
        <w:rPr>
          <w:rFonts w:ascii="Times New Roman" w:hAnsi="Times New Roman"/>
          <w:color w:val="000000"/>
          <w:sz w:val="28"/>
          <w:lang w:val="ru-RU"/>
        </w:rPr>
        <w:t xml:space="preserve"> (</w:t>
      </w:r>
      <w:r>
        <w:rPr>
          <w:rFonts w:ascii="Times New Roman" w:hAnsi="Times New Roman"/>
          <w:color w:val="000000"/>
          <w:sz w:val="28"/>
        </w:rPr>
        <w:t>activity</w:t>
      </w:r>
      <w:r w:rsidRPr="00FC1327">
        <w:rPr>
          <w:rFonts w:ascii="Times New Roman" w:hAnsi="Times New Roman"/>
          <w:color w:val="000000"/>
          <w:sz w:val="28"/>
          <w:lang w:val="ru-RU"/>
        </w:rPr>
        <w:t>); -</w:t>
      </w:r>
      <w:r>
        <w:rPr>
          <w:rFonts w:ascii="Times New Roman" w:hAnsi="Times New Roman"/>
          <w:color w:val="000000"/>
          <w:sz w:val="28"/>
        </w:rPr>
        <w:t>ship</w:t>
      </w:r>
      <w:r w:rsidRPr="00FC1327">
        <w:rPr>
          <w:rFonts w:ascii="Times New Roman" w:hAnsi="Times New Roman"/>
          <w:color w:val="000000"/>
          <w:sz w:val="28"/>
          <w:lang w:val="ru-RU"/>
        </w:rPr>
        <w:t xml:space="preserve"> (</w:t>
      </w:r>
      <w:r>
        <w:rPr>
          <w:rFonts w:ascii="Times New Roman" w:hAnsi="Times New Roman"/>
          <w:color w:val="000000"/>
          <w:sz w:val="28"/>
        </w:rPr>
        <w:t>friendship</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FC1327">
        <w:rPr>
          <w:rFonts w:ascii="Times New Roman" w:hAnsi="Times New Roman"/>
          <w:color w:val="000000"/>
          <w:sz w:val="28"/>
          <w:lang w:val="ru-RU"/>
        </w:rPr>
        <w:t>- (</w:t>
      </w:r>
      <w:r>
        <w:rPr>
          <w:rFonts w:ascii="Times New Roman" w:hAnsi="Times New Roman"/>
          <w:color w:val="000000"/>
          <w:sz w:val="28"/>
        </w:rPr>
        <w:t>international</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FC1327">
        <w:rPr>
          <w:rFonts w:ascii="Times New Roman" w:hAnsi="Times New Roman"/>
          <w:color w:val="000000"/>
          <w:sz w:val="28"/>
          <w:lang w:val="ru-RU"/>
        </w:rPr>
        <w:t xml:space="preserve"> и -</w:t>
      </w:r>
      <w:r>
        <w:rPr>
          <w:rFonts w:ascii="Times New Roman" w:hAnsi="Times New Roman"/>
          <w:color w:val="000000"/>
          <w:sz w:val="28"/>
        </w:rPr>
        <w:t>ing</w:t>
      </w:r>
      <w:r w:rsidRPr="00FC1327">
        <w:rPr>
          <w:rFonts w:ascii="Times New Roman" w:hAnsi="Times New Roman"/>
          <w:color w:val="000000"/>
          <w:sz w:val="28"/>
          <w:lang w:val="ru-RU"/>
        </w:rPr>
        <w:t xml:space="preserve"> (</w:t>
      </w:r>
      <w:r>
        <w:rPr>
          <w:rFonts w:ascii="Times New Roman" w:hAnsi="Times New Roman"/>
          <w:color w:val="000000"/>
          <w:sz w:val="28"/>
        </w:rPr>
        <w:t>interested</w:t>
      </w:r>
      <w:r w:rsidRPr="00FC1327">
        <w:rPr>
          <w:rFonts w:ascii="Times New Roman" w:hAnsi="Times New Roman"/>
          <w:color w:val="000000"/>
          <w:sz w:val="28"/>
          <w:lang w:val="ru-RU"/>
        </w:rPr>
        <w:t>/</w:t>
      </w:r>
      <w:r>
        <w:rPr>
          <w:rFonts w:ascii="Times New Roman" w:hAnsi="Times New Roman"/>
          <w:color w:val="000000"/>
          <w:sz w:val="28"/>
        </w:rPr>
        <w:t>interesting</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конверсия: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walk</w:t>
      </w:r>
      <w:r w:rsidRPr="00FC1327">
        <w:rPr>
          <w:rFonts w:ascii="Times New Roman" w:hAnsi="Times New Roman"/>
          <w:color w:val="000000"/>
          <w:sz w:val="28"/>
          <w:lang w:val="ru-RU"/>
        </w:rPr>
        <w:t xml:space="preserve"> – </w:t>
      </w:r>
      <w:r>
        <w:rPr>
          <w:rFonts w:ascii="Times New Roman" w:hAnsi="Times New Roman"/>
          <w:color w:val="000000"/>
          <w:sz w:val="28"/>
        </w:rPr>
        <w:t>a</w:t>
      </w:r>
      <w:r w:rsidRPr="00FC1327">
        <w:rPr>
          <w:rFonts w:ascii="Times New Roman" w:hAnsi="Times New Roman"/>
          <w:color w:val="000000"/>
          <w:sz w:val="28"/>
          <w:lang w:val="ru-RU"/>
        </w:rPr>
        <w:t xml:space="preserve"> </w:t>
      </w:r>
      <w:r>
        <w:rPr>
          <w:rFonts w:ascii="Times New Roman" w:hAnsi="Times New Roman"/>
          <w:color w:val="000000"/>
          <w:sz w:val="28"/>
        </w:rPr>
        <w:t>walk</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FC1327">
        <w:rPr>
          <w:rFonts w:ascii="Times New Roman" w:hAnsi="Times New Roman"/>
          <w:color w:val="000000"/>
          <w:sz w:val="28"/>
          <w:lang w:val="ru-RU"/>
        </w:rPr>
        <w:t xml:space="preserve"> </w:t>
      </w:r>
      <w:r>
        <w:rPr>
          <w:rFonts w:ascii="Times New Roman" w:hAnsi="Times New Roman"/>
          <w:color w:val="000000"/>
          <w:sz w:val="28"/>
        </w:rPr>
        <w:t>present</w:t>
      </w:r>
      <w:r w:rsidRPr="00FC1327">
        <w:rPr>
          <w:rFonts w:ascii="Times New Roman" w:hAnsi="Times New Roman"/>
          <w:color w:val="000000"/>
          <w:sz w:val="28"/>
          <w:lang w:val="ru-RU"/>
        </w:rPr>
        <w:t xml:space="preserve"> –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present</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FC1327">
        <w:rPr>
          <w:rFonts w:ascii="Times New Roman" w:hAnsi="Times New Roman"/>
          <w:color w:val="000000"/>
          <w:sz w:val="28"/>
          <w:lang w:val="ru-RU"/>
        </w:rPr>
        <w:t xml:space="preserve"> – </w:t>
      </w:r>
      <w:r>
        <w:rPr>
          <w:rFonts w:ascii="Times New Roman" w:hAnsi="Times New Roman"/>
          <w:color w:val="000000"/>
          <w:sz w:val="28"/>
        </w:rPr>
        <w:t>the</w:t>
      </w:r>
      <w:r w:rsidRPr="00FC1327">
        <w:rPr>
          <w:rFonts w:ascii="Times New Roman" w:hAnsi="Times New Roman"/>
          <w:color w:val="000000"/>
          <w:sz w:val="28"/>
          <w:lang w:val="ru-RU"/>
        </w:rPr>
        <w:t xml:space="preserve"> </w:t>
      </w:r>
      <w:r>
        <w:rPr>
          <w:rFonts w:ascii="Times New Roman" w:hAnsi="Times New Roman"/>
          <w:color w:val="000000"/>
          <w:sz w:val="28"/>
        </w:rPr>
        <w:t>rich</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Многозначные лексические единицы. Синонимы. Антонимы. </w:t>
      </w:r>
      <w:r w:rsidRPr="00986DD4">
        <w:rPr>
          <w:rFonts w:ascii="Times New Roman" w:hAnsi="Times New Roman"/>
          <w:color w:val="000000"/>
          <w:sz w:val="28"/>
          <w:lang w:val="ru-RU"/>
        </w:rPr>
        <w:t xml:space="preserve">Интернациональные слова. </w:t>
      </w:r>
      <w:r w:rsidRPr="00FC1327">
        <w:rPr>
          <w:rFonts w:ascii="Times New Roman" w:hAnsi="Times New Roman"/>
          <w:color w:val="000000"/>
          <w:sz w:val="28"/>
          <w:lang w:val="ru-RU"/>
        </w:rPr>
        <w:t>Наиболее частотные фразовые глаголы. Сокращения и аббревиатуры.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C1327">
        <w:rPr>
          <w:rFonts w:ascii="Times New Roman" w:hAnsi="Times New Roman"/>
          <w:color w:val="000000"/>
          <w:sz w:val="28"/>
          <w:lang w:val="ru-RU"/>
        </w:rPr>
        <w:t xml:space="preserve">, </w:t>
      </w:r>
      <w:r>
        <w:rPr>
          <w:rFonts w:ascii="Times New Roman" w:hAnsi="Times New Roman"/>
          <w:color w:val="000000"/>
          <w:sz w:val="28"/>
        </w:rPr>
        <w:t>however</w:t>
      </w:r>
      <w:r w:rsidRPr="00FC1327">
        <w:rPr>
          <w:rFonts w:ascii="Times New Roman" w:hAnsi="Times New Roman"/>
          <w:color w:val="000000"/>
          <w:sz w:val="28"/>
          <w:lang w:val="ru-RU"/>
        </w:rPr>
        <w:t xml:space="preserve">, </w:t>
      </w:r>
      <w:r>
        <w:rPr>
          <w:rFonts w:ascii="Times New Roman" w:hAnsi="Times New Roman"/>
          <w:color w:val="000000"/>
          <w:sz w:val="28"/>
        </w:rPr>
        <w:t>finally</w:t>
      </w:r>
      <w:r w:rsidRPr="00FC1327">
        <w:rPr>
          <w:rFonts w:ascii="Times New Roman" w:hAnsi="Times New Roman"/>
          <w:color w:val="000000"/>
          <w:sz w:val="28"/>
          <w:lang w:val="ru-RU"/>
        </w:rPr>
        <w:t xml:space="preserve">, </w:t>
      </w:r>
      <w:r>
        <w:rPr>
          <w:rFonts w:ascii="Times New Roman" w:hAnsi="Times New Roman"/>
          <w:color w:val="000000"/>
          <w:sz w:val="28"/>
        </w:rPr>
        <w:t>at</w:t>
      </w:r>
      <w:r w:rsidRPr="00FC1327">
        <w:rPr>
          <w:rFonts w:ascii="Times New Roman" w:hAnsi="Times New Roman"/>
          <w:color w:val="000000"/>
          <w:sz w:val="28"/>
          <w:lang w:val="ru-RU"/>
        </w:rPr>
        <w:t xml:space="preserve"> </w:t>
      </w:r>
      <w:r>
        <w:rPr>
          <w:rFonts w:ascii="Times New Roman" w:hAnsi="Times New Roman"/>
          <w:color w:val="000000"/>
          <w:sz w:val="28"/>
        </w:rPr>
        <w:t>last</w:t>
      </w:r>
      <w:r w:rsidRPr="00FC1327">
        <w:rPr>
          <w:rFonts w:ascii="Times New Roman" w:hAnsi="Times New Roman"/>
          <w:color w:val="000000"/>
          <w:sz w:val="28"/>
          <w:lang w:val="ru-RU"/>
        </w:rPr>
        <w:t xml:space="preserve">, </w:t>
      </w:r>
      <w:r>
        <w:rPr>
          <w:rFonts w:ascii="Times New Roman" w:hAnsi="Times New Roman"/>
          <w:color w:val="000000"/>
          <w:sz w:val="28"/>
        </w:rPr>
        <w:t>etc</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Грамматическая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416FF" w:rsidRDefault="00FC1327">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Perfect</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Согласование времен в рамках сложного предложения.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C1327">
        <w:rPr>
          <w:rFonts w:ascii="Times New Roman" w:hAnsi="Times New Roman"/>
          <w:color w:val="000000"/>
          <w:sz w:val="28"/>
          <w:lang w:val="ru-RU"/>
        </w:rPr>
        <w:t xml:space="preserve">, </w:t>
      </w:r>
      <w:r>
        <w:rPr>
          <w:rFonts w:ascii="Times New Roman" w:hAnsi="Times New Roman"/>
          <w:color w:val="000000"/>
          <w:sz w:val="28"/>
        </w:rPr>
        <w:t>police</w:t>
      </w:r>
      <w:r w:rsidRPr="00FC1327">
        <w:rPr>
          <w:rFonts w:ascii="Times New Roman" w:hAnsi="Times New Roman"/>
          <w:color w:val="000000"/>
          <w:sz w:val="28"/>
          <w:lang w:val="ru-RU"/>
        </w:rPr>
        <w:t>) со сказуемым.</w:t>
      </w:r>
    </w:p>
    <w:p w:rsidR="00F416FF" w:rsidRDefault="00FC132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416FF" w:rsidRDefault="00FC1327">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416FF" w:rsidRDefault="00FC1327">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F416FF" w:rsidRDefault="00FC1327">
      <w:pPr>
        <w:spacing w:after="0" w:line="264" w:lineRule="auto"/>
        <w:ind w:firstLine="600"/>
        <w:jc w:val="both"/>
      </w:pPr>
      <w:r>
        <w:rPr>
          <w:rFonts w:ascii="Times New Roman" w:hAnsi="Times New Roman"/>
          <w:color w:val="000000"/>
          <w:sz w:val="28"/>
        </w:rPr>
        <w:t>Конструкция both … and ….</w:t>
      </w:r>
    </w:p>
    <w:p w:rsidR="00F416FF" w:rsidRDefault="00FC1327">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416FF" w:rsidRDefault="00FC132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Модальные глаголы в косвенной речи в настоящем и прошедшем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Наречия </w:t>
      </w:r>
      <w:r>
        <w:rPr>
          <w:rFonts w:ascii="Times New Roman" w:hAnsi="Times New Roman"/>
          <w:color w:val="000000"/>
          <w:sz w:val="28"/>
        </w:rPr>
        <w:t>too</w:t>
      </w:r>
      <w:r w:rsidRPr="00FC1327">
        <w:rPr>
          <w:rFonts w:ascii="Times New Roman" w:hAnsi="Times New Roman"/>
          <w:color w:val="000000"/>
          <w:sz w:val="28"/>
          <w:lang w:val="ru-RU"/>
        </w:rPr>
        <w:t xml:space="preserve"> – </w:t>
      </w:r>
      <w:r>
        <w:rPr>
          <w:rFonts w:ascii="Times New Roman" w:hAnsi="Times New Roman"/>
          <w:color w:val="000000"/>
          <w:sz w:val="28"/>
        </w:rPr>
        <w:t>enough</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FC132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C1327">
        <w:rPr>
          <w:rFonts w:ascii="Times New Roman" w:hAnsi="Times New Roman"/>
          <w:color w:val="000000"/>
          <w:sz w:val="28"/>
          <w:lang w:val="ru-RU"/>
        </w:rPr>
        <w:t xml:space="preserve">, </w:t>
      </w:r>
      <w:r>
        <w:rPr>
          <w:rFonts w:ascii="Times New Roman" w:hAnsi="Times New Roman"/>
          <w:color w:val="000000"/>
          <w:sz w:val="28"/>
        </w:rPr>
        <w:t>nothing</w:t>
      </w:r>
      <w:r w:rsidRPr="00FC1327">
        <w:rPr>
          <w:rFonts w:ascii="Times New Roman" w:hAnsi="Times New Roman"/>
          <w:color w:val="000000"/>
          <w:sz w:val="28"/>
          <w:lang w:val="ru-RU"/>
        </w:rPr>
        <w:t xml:space="preserve"> и другие), </w:t>
      </w:r>
      <w:r>
        <w:rPr>
          <w:rFonts w:ascii="Times New Roman" w:hAnsi="Times New Roman"/>
          <w:color w:val="000000"/>
          <w:sz w:val="28"/>
        </w:rPr>
        <w:t>none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Социокультурные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Соблюдение нормы вежливости в межкультурном общении.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FC1327">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Компенсаторные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Переспрашивать, просить повторить, уточняя значение незнакомых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формулировании собственных высказываний, ключевых слов, плана.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9 КЛАСС</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Коммуникативные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Взаимоотношения в семье и с друзьями. Конфликты и их разрешение.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Внешность и характер человека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Покупки: одежда, обувь и продукты питания. Карманные деньги. Молодёжная мода.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Средства массовой информации (телевидение, радио, пресса, Интернет).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Говорение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коммуникативных умений </w:t>
      </w:r>
      <w:r w:rsidRPr="00FC1327">
        <w:rPr>
          <w:rFonts w:ascii="Times New Roman" w:hAnsi="Times New Roman"/>
          <w:color w:val="000000"/>
          <w:sz w:val="28"/>
          <w:u w:val="single"/>
          <w:lang w:val="ru-RU"/>
        </w:rPr>
        <w:t>диалогической речи,</w:t>
      </w:r>
      <w:r w:rsidRPr="00FC132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FC1327">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Развитие коммуникативных умений </w:t>
      </w:r>
      <w:r w:rsidRPr="00FC1327">
        <w:rPr>
          <w:rFonts w:ascii="Times New Roman" w:hAnsi="Times New Roman"/>
          <w:color w:val="000000"/>
          <w:sz w:val="28"/>
          <w:u w:val="single"/>
          <w:lang w:val="ru-RU"/>
        </w:rPr>
        <w:t>монологической речи</w:t>
      </w:r>
      <w:r w:rsidRPr="00FC132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повествование (сообщение);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рассуждение;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составление рассказа по картинкам;</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изложение результатов выполненной проектной работы.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монологического высказывания – 10–12 фраз.</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Аудирование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FC1327">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416FF" w:rsidRPr="000F01E0" w:rsidRDefault="00FC1327">
      <w:pPr>
        <w:spacing w:after="0" w:line="264" w:lineRule="auto"/>
        <w:ind w:firstLine="600"/>
        <w:jc w:val="both"/>
        <w:rPr>
          <w:lang w:val="ru-RU"/>
        </w:rPr>
      </w:pPr>
      <w:r w:rsidRPr="00FC1327">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0F01E0">
        <w:rPr>
          <w:rFonts w:ascii="Times New Roman" w:hAnsi="Times New Roman"/>
          <w:color w:val="000000"/>
          <w:sz w:val="28"/>
          <w:lang w:val="ru-RU"/>
        </w:rPr>
        <w:t>(А2 – допороговому уровню по общеевропейской шкале).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Время звучания текста (текстов) для аудирования – до 2 минут.</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Смысловое чтение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416FF" w:rsidRPr="000F01E0" w:rsidRDefault="00FC1327">
      <w:pPr>
        <w:spacing w:after="0" w:line="264" w:lineRule="auto"/>
        <w:ind w:firstLine="600"/>
        <w:jc w:val="both"/>
        <w:rPr>
          <w:lang w:val="ru-RU"/>
        </w:rPr>
      </w:pPr>
      <w:r w:rsidRPr="00FC1327">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0F01E0">
        <w:rPr>
          <w:rFonts w:ascii="Times New Roman" w:hAnsi="Times New Roman"/>
          <w:color w:val="000000"/>
          <w:sz w:val="28"/>
          <w:lang w:val="ru-RU"/>
        </w:rPr>
        <w:t>(А2 – допороговому уровню по общеевропейской шкале).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(текстов) для чтения – 500–600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Письменная речь</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составление плана (тезисов) устного или письменного сообщения;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преобразование таблицы, схемы в текстовый вариант представления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Языковые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Фонетическая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FC1327">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Выражение модального значения, чувства и эмоции.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текста для чтения вслух – до 110 слов.</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Графика, орфография и пунктуация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Правильное написание изученных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C1327">
        <w:rPr>
          <w:rFonts w:ascii="Times New Roman" w:hAnsi="Times New Roman"/>
          <w:color w:val="000000"/>
          <w:sz w:val="28"/>
          <w:lang w:val="ru-RU"/>
        </w:rPr>
        <w:t>/</w:t>
      </w:r>
      <w:r>
        <w:rPr>
          <w:rFonts w:ascii="Times New Roman" w:hAnsi="Times New Roman"/>
          <w:color w:val="000000"/>
          <w:sz w:val="28"/>
        </w:rPr>
        <w:t>first</w:t>
      </w:r>
      <w:r w:rsidRPr="00FC1327">
        <w:rPr>
          <w:rFonts w:ascii="Times New Roman" w:hAnsi="Times New Roman"/>
          <w:color w:val="000000"/>
          <w:sz w:val="28"/>
          <w:lang w:val="ru-RU"/>
        </w:rPr>
        <w:t xml:space="preserve"> </w:t>
      </w:r>
      <w:r>
        <w:rPr>
          <w:rFonts w:ascii="Times New Roman" w:hAnsi="Times New Roman"/>
          <w:color w:val="000000"/>
          <w:sz w:val="28"/>
        </w:rPr>
        <w:t>of</w:t>
      </w:r>
      <w:r w:rsidRPr="00FC1327">
        <w:rPr>
          <w:rFonts w:ascii="Times New Roman" w:hAnsi="Times New Roman"/>
          <w:color w:val="000000"/>
          <w:sz w:val="28"/>
          <w:lang w:val="ru-RU"/>
        </w:rPr>
        <w:t xml:space="preserve"> </w:t>
      </w:r>
      <w:r>
        <w:rPr>
          <w:rFonts w:ascii="Times New Roman" w:hAnsi="Times New Roman"/>
          <w:color w:val="000000"/>
          <w:sz w:val="28"/>
        </w:rPr>
        <w:t>all</w:t>
      </w:r>
      <w:r w:rsidRPr="00FC1327">
        <w:rPr>
          <w:rFonts w:ascii="Times New Roman" w:hAnsi="Times New Roman"/>
          <w:color w:val="000000"/>
          <w:sz w:val="28"/>
          <w:lang w:val="ru-RU"/>
        </w:rPr>
        <w:t xml:space="preserve">, </w:t>
      </w:r>
      <w:r>
        <w:rPr>
          <w:rFonts w:ascii="Times New Roman" w:hAnsi="Times New Roman"/>
          <w:color w:val="000000"/>
          <w:sz w:val="28"/>
        </w:rPr>
        <w:t>secondly</w:t>
      </w:r>
      <w:r w:rsidRPr="00FC1327">
        <w:rPr>
          <w:rFonts w:ascii="Times New Roman" w:hAnsi="Times New Roman"/>
          <w:color w:val="000000"/>
          <w:sz w:val="28"/>
          <w:lang w:val="ru-RU"/>
        </w:rPr>
        <w:t xml:space="preserve">, </w:t>
      </w:r>
      <w:r>
        <w:rPr>
          <w:rFonts w:ascii="Times New Roman" w:hAnsi="Times New Roman"/>
          <w:color w:val="000000"/>
          <w:sz w:val="28"/>
        </w:rPr>
        <w:t>finally</w:t>
      </w:r>
      <w:r w:rsidRPr="00FC1327">
        <w:rPr>
          <w:rFonts w:ascii="Times New Roman" w:hAnsi="Times New Roman"/>
          <w:color w:val="000000"/>
          <w:sz w:val="28"/>
          <w:lang w:val="ru-RU"/>
        </w:rPr>
        <w:t xml:space="preserve">; </w:t>
      </w:r>
      <w:r>
        <w:rPr>
          <w:rFonts w:ascii="Times New Roman" w:hAnsi="Times New Roman"/>
          <w:color w:val="000000"/>
          <w:sz w:val="28"/>
        </w:rPr>
        <w:t>on</w:t>
      </w:r>
      <w:r w:rsidRPr="00FC1327">
        <w:rPr>
          <w:rFonts w:ascii="Times New Roman" w:hAnsi="Times New Roman"/>
          <w:color w:val="000000"/>
          <w:sz w:val="28"/>
          <w:lang w:val="ru-RU"/>
        </w:rPr>
        <w:t xml:space="preserve"> </w:t>
      </w:r>
      <w:r>
        <w:rPr>
          <w:rFonts w:ascii="Times New Roman" w:hAnsi="Times New Roman"/>
          <w:color w:val="000000"/>
          <w:sz w:val="28"/>
        </w:rPr>
        <w:t>the</w:t>
      </w:r>
      <w:r w:rsidRPr="00FC1327">
        <w:rPr>
          <w:rFonts w:ascii="Times New Roman" w:hAnsi="Times New Roman"/>
          <w:color w:val="000000"/>
          <w:sz w:val="28"/>
          <w:lang w:val="ru-RU"/>
        </w:rPr>
        <w:t xml:space="preserve"> </w:t>
      </w:r>
      <w:r>
        <w:rPr>
          <w:rFonts w:ascii="Times New Roman" w:hAnsi="Times New Roman"/>
          <w:color w:val="000000"/>
          <w:sz w:val="28"/>
        </w:rPr>
        <w:t>one</w:t>
      </w:r>
      <w:r w:rsidRPr="00FC1327">
        <w:rPr>
          <w:rFonts w:ascii="Times New Roman" w:hAnsi="Times New Roman"/>
          <w:color w:val="000000"/>
          <w:sz w:val="28"/>
          <w:lang w:val="ru-RU"/>
        </w:rPr>
        <w:t xml:space="preserve"> </w:t>
      </w:r>
      <w:r>
        <w:rPr>
          <w:rFonts w:ascii="Times New Roman" w:hAnsi="Times New Roman"/>
          <w:color w:val="000000"/>
          <w:sz w:val="28"/>
        </w:rPr>
        <w:t>hand</w:t>
      </w:r>
      <w:r w:rsidRPr="00FC1327">
        <w:rPr>
          <w:rFonts w:ascii="Times New Roman" w:hAnsi="Times New Roman"/>
          <w:color w:val="000000"/>
          <w:sz w:val="28"/>
          <w:lang w:val="ru-RU"/>
        </w:rPr>
        <w:t xml:space="preserve">, </w:t>
      </w:r>
      <w:r>
        <w:rPr>
          <w:rFonts w:ascii="Times New Roman" w:hAnsi="Times New Roman"/>
          <w:color w:val="000000"/>
          <w:sz w:val="28"/>
        </w:rPr>
        <w:t>on</w:t>
      </w:r>
      <w:r w:rsidRPr="00FC1327">
        <w:rPr>
          <w:rFonts w:ascii="Times New Roman" w:hAnsi="Times New Roman"/>
          <w:color w:val="000000"/>
          <w:sz w:val="28"/>
          <w:lang w:val="ru-RU"/>
        </w:rPr>
        <w:t xml:space="preserve"> </w:t>
      </w:r>
      <w:r>
        <w:rPr>
          <w:rFonts w:ascii="Times New Roman" w:hAnsi="Times New Roman"/>
          <w:color w:val="000000"/>
          <w:sz w:val="28"/>
        </w:rPr>
        <w:t>the</w:t>
      </w:r>
      <w:r w:rsidRPr="00FC1327">
        <w:rPr>
          <w:rFonts w:ascii="Times New Roman" w:hAnsi="Times New Roman"/>
          <w:color w:val="000000"/>
          <w:sz w:val="28"/>
          <w:lang w:val="ru-RU"/>
        </w:rPr>
        <w:t xml:space="preserve"> </w:t>
      </w:r>
      <w:r>
        <w:rPr>
          <w:rFonts w:ascii="Times New Roman" w:hAnsi="Times New Roman"/>
          <w:color w:val="000000"/>
          <w:sz w:val="28"/>
        </w:rPr>
        <w:t>other</w:t>
      </w:r>
      <w:r w:rsidRPr="00FC1327">
        <w:rPr>
          <w:rFonts w:ascii="Times New Roman" w:hAnsi="Times New Roman"/>
          <w:color w:val="000000"/>
          <w:sz w:val="28"/>
          <w:lang w:val="ru-RU"/>
        </w:rPr>
        <w:t xml:space="preserve"> </w:t>
      </w:r>
      <w:r>
        <w:rPr>
          <w:rFonts w:ascii="Times New Roman" w:hAnsi="Times New Roman"/>
          <w:color w:val="000000"/>
          <w:sz w:val="28"/>
        </w:rPr>
        <w:t>hand</w:t>
      </w:r>
      <w:r w:rsidRPr="00FC1327">
        <w:rPr>
          <w:rFonts w:ascii="Times New Roman" w:hAnsi="Times New Roman"/>
          <w:color w:val="000000"/>
          <w:sz w:val="28"/>
          <w:lang w:val="ru-RU"/>
        </w:rPr>
        <w:t>), апострофа.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Лексическая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Основные способы словообразования: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аффиксация: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FC1327">
        <w:rPr>
          <w:rFonts w:ascii="Times New Roman" w:hAnsi="Times New Roman"/>
          <w:color w:val="000000"/>
          <w:sz w:val="28"/>
          <w:lang w:val="ru-RU"/>
        </w:rPr>
        <w:t xml:space="preserve">-, </w:t>
      </w:r>
      <w:r>
        <w:rPr>
          <w:rFonts w:ascii="Times New Roman" w:hAnsi="Times New Roman"/>
          <w:color w:val="000000"/>
          <w:sz w:val="28"/>
        </w:rPr>
        <w:t>over</w:t>
      </w:r>
      <w:r w:rsidRPr="00FC1327">
        <w:rPr>
          <w:rFonts w:ascii="Times New Roman" w:hAnsi="Times New Roman"/>
          <w:color w:val="000000"/>
          <w:sz w:val="28"/>
          <w:lang w:val="ru-RU"/>
        </w:rPr>
        <w:t xml:space="preserve">-, </w:t>
      </w:r>
      <w:r>
        <w:rPr>
          <w:rFonts w:ascii="Times New Roman" w:hAnsi="Times New Roman"/>
          <w:color w:val="000000"/>
          <w:sz w:val="28"/>
        </w:rPr>
        <w:t>dis</w:t>
      </w:r>
      <w:r w:rsidRPr="00FC1327">
        <w:rPr>
          <w:rFonts w:ascii="Times New Roman" w:hAnsi="Times New Roman"/>
          <w:color w:val="000000"/>
          <w:sz w:val="28"/>
          <w:lang w:val="ru-RU"/>
        </w:rPr>
        <w:t xml:space="preserve">-, </w:t>
      </w:r>
      <w:r>
        <w:rPr>
          <w:rFonts w:ascii="Times New Roman" w:hAnsi="Times New Roman"/>
          <w:color w:val="000000"/>
          <w:sz w:val="28"/>
        </w:rPr>
        <w:t>mis</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FC1327">
        <w:rPr>
          <w:rFonts w:ascii="Times New Roman" w:hAnsi="Times New Roman"/>
          <w:color w:val="000000"/>
          <w:sz w:val="28"/>
          <w:lang w:val="ru-RU"/>
        </w:rPr>
        <w:t>/-</w:t>
      </w:r>
      <w:r>
        <w:rPr>
          <w:rFonts w:ascii="Times New Roman" w:hAnsi="Times New Roman"/>
          <w:color w:val="000000"/>
          <w:sz w:val="28"/>
        </w:rPr>
        <w:t>ible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FC1327">
        <w:rPr>
          <w:rFonts w:ascii="Times New Roman" w:hAnsi="Times New Roman"/>
          <w:color w:val="000000"/>
          <w:sz w:val="28"/>
          <w:lang w:val="ru-RU"/>
        </w:rPr>
        <w:t>-/</w:t>
      </w:r>
      <w:r>
        <w:rPr>
          <w:rFonts w:ascii="Times New Roman" w:hAnsi="Times New Roman"/>
          <w:color w:val="000000"/>
          <w:sz w:val="28"/>
        </w:rPr>
        <w:t>im</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словосложение: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C1327">
        <w:rPr>
          <w:rFonts w:ascii="Times New Roman" w:hAnsi="Times New Roman"/>
          <w:color w:val="000000"/>
          <w:sz w:val="28"/>
          <w:lang w:val="ru-RU"/>
        </w:rPr>
        <w:t xml:space="preserve"> (</w:t>
      </w:r>
      <w:r>
        <w:rPr>
          <w:rFonts w:ascii="Times New Roman" w:hAnsi="Times New Roman"/>
          <w:color w:val="000000"/>
          <w:sz w:val="28"/>
        </w:rPr>
        <w:t>eight</w:t>
      </w:r>
      <w:r w:rsidRPr="00FC1327">
        <w:rPr>
          <w:rFonts w:ascii="Times New Roman" w:hAnsi="Times New Roman"/>
          <w:color w:val="000000"/>
          <w:sz w:val="28"/>
          <w:lang w:val="ru-RU"/>
        </w:rPr>
        <w:t>-</w:t>
      </w:r>
      <w:r>
        <w:rPr>
          <w:rFonts w:ascii="Times New Roman" w:hAnsi="Times New Roman"/>
          <w:color w:val="000000"/>
          <w:sz w:val="28"/>
        </w:rPr>
        <w:t>legged</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C1327">
        <w:rPr>
          <w:rFonts w:ascii="Times New Roman" w:hAnsi="Times New Roman"/>
          <w:color w:val="000000"/>
          <w:sz w:val="28"/>
          <w:lang w:val="ru-RU"/>
        </w:rPr>
        <w:t>-</w:t>
      </w:r>
      <w:r>
        <w:rPr>
          <w:rFonts w:ascii="Times New Roman" w:hAnsi="Times New Roman"/>
          <w:color w:val="000000"/>
          <w:sz w:val="28"/>
        </w:rPr>
        <w:t>in</w:t>
      </w:r>
      <w:r w:rsidRPr="00FC1327">
        <w:rPr>
          <w:rFonts w:ascii="Times New Roman" w:hAnsi="Times New Roman"/>
          <w:color w:val="000000"/>
          <w:sz w:val="28"/>
          <w:lang w:val="ru-RU"/>
        </w:rPr>
        <w:t>-</w:t>
      </w:r>
      <w:r>
        <w:rPr>
          <w:rFonts w:ascii="Times New Roman" w:hAnsi="Times New Roman"/>
          <w:color w:val="000000"/>
          <w:sz w:val="28"/>
        </w:rPr>
        <w:t>law</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FC1327">
        <w:rPr>
          <w:rFonts w:ascii="Times New Roman" w:hAnsi="Times New Roman"/>
          <w:color w:val="000000"/>
          <w:sz w:val="28"/>
          <w:lang w:val="ru-RU"/>
        </w:rPr>
        <w:t>-</w:t>
      </w:r>
      <w:r>
        <w:rPr>
          <w:rFonts w:ascii="Times New Roman" w:hAnsi="Times New Roman"/>
          <w:color w:val="000000"/>
          <w:sz w:val="28"/>
        </w:rPr>
        <w:t>looking</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FC1327">
        <w:rPr>
          <w:rFonts w:ascii="Times New Roman" w:hAnsi="Times New Roman"/>
          <w:color w:val="000000"/>
          <w:sz w:val="28"/>
          <w:lang w:val="ru-RU"/>
        </w:rPr>
        <w:t>-</w:t>
      </w:r>
      <w:r>
        <w:rPr>
          <w:rFonts w:ascii="Times New Roman" w:hAnsi="Times New Roman"/>
          <w:color w:val="000000"/>
          <w:sz w:val="28"/>
        </w:rPr>
        <w:t>behaved</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конверсия: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FC1327">
        <w:rPr>
          <w:rFonts w:ascii="Times New Roman" w:hAnsi="Times New Roman"/>
          <w:color w:val="000000"/>
          <w:sz w:val="28"/>
          <w:lang w:val="ru-RU"/>
        </w:rPr>
        <w:t xml:space="preserve"> –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cool</w:t>
      </w:r>
      <w:r w:rsidRPr="00FC1327">
        <w:rPr>
          <w:rFonts w:ascii="Times New Roman" w:hAnsi="Times New Roman"/>
          <w:color w:val="000000"/>
          <w:sz w:val="28"/>
          <w:lang w:val="ru-RU"/>
        </w:rPr>
        <w:t xml:space="preserve">). Многозначность лексических единиц. Синонимы. Антонимы. </w:t>
      </w:r>
      <w:r w:rsidRPr="00986DD4">
        <w:rPr>
          <w:rFonts w:ascii="Times New Roman" w:hAnsi="Times New Roman"/>
          <w:color w:val="000000"/>
          <w:sz w:val="28"/>
          <w:lang w:val="ru-RU"/>
        </w:rPr>
        <w:t xml:space="preserve">Интернациональные слова. </w:t>
      </w:r>
      <w:r w:rsidRPr="00FC1327">
        <w:rPr>
          <w:rFonts w:ascii="Times New Roman" w:hAnsi="Times New Roman"/>
          <w:color w:val="000000"/>
          <w:sz w:val="28"/>
          <w:lang w:val="ru-RU"/>
        </w:rPr>
        <w:t>Наиболее частотные фразовые глаголы. Сокращения и аббревиатуры.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C1327">
        <w:rPr>
          <w:rFonts w:ascii="Times New Roman" w:hAnsi="Times New Roman"/>
          <w:color w:val="000000"/>
          <w:sz w:val="28"/>
          <w:lang w:val="ru-RU"/>
        </w:rPr>
        <w:t xml:space="preserve">, </w:t>
      </w:r>
      <w:r>
        <w:rPr>
          <w:rFonts w:ascii="Times New Roman" w:hAnsi="Times New Roman"/>
          <w:color w:val="000000"/>
          <w:sz w:val="28"/>
        </w:rPr>
        <w:t>however</w:t>
      </w:r>
      <w:r w:rsidRPr="00FC1327">
        <w:rPr>
          <w:rFonts w:ascii="Times New Roman" w:hAnsi="Times New Roman"/>
          <w:color w:val="000000"/>
          <w:sz w:val="28"/>
          <w:lang w:val="ru-RU"/>
        </w:rPr>
        <w:t xml:space="preserve">, </w:t>
      </w:r>
      <w:r>
        <w:rPr>
          <w:rFonts w:ascii="Times New Roman" w:hAnsi="Times New Roman"/>
          <w:color w:val="000000"/>
          <w:sz w:val="28"/>
        </w:rPr>
        <w:t>finally</w:t>
      </w:r>
      <w:r w:rsidRPr="00FC1327">
        <w:rPr>
          <w:rFonts w:ascii="Times New Roman" w:hAnsi="Times New Roman"/>
          <w:color w:val="000000"/>
          <w:sz w:val="28"/>
          <w:lang w:val="ru-RU"/>
        </w:rPr>
        <w:t xml:space="preserve">, </w:t>
      </w:r>
      <w:r>
        <w:rPr>
          <w:rFonts w:ascii="Times New Roman" w:hAnsi="Times New Roman"/>
          <w:color w:val="000000"/>
          <w:sz w:val="28"/>
        </w:rPr>
        <w:t>at</w:t>
      </w:r>
      <w:r w:rsidRPr="00FC1327">
        <w:rPr>
          <w:rFonts w:ascii="Times New Roman" w:hAnsi="Times New Roman"/>
          <w:color w:val="000000"/>
          <w:sz w:val="28"/>
          <w:lang w:val="ru-RU"/>
        </w:rPr>
        <w:t xml:space="preserve"> </w:t>
      </w:r>
      <w:r>
        <w:rPr>
          <w:rFonts w:ascii="Times New Roman" w:hAnsi="Times New Roman"/>
          <w:color w:val="000000"/>
          <w:sz w:val="28"/>
        </w:rPr>
        <w:t>last</w:t>
      </w:r>
      <w:r w:rsidRPr="00FC1327">
        <w:rPr>
          <w:rFonts w:ascii="Times New Roman" w:hAnsi="Times New Roman"/>
          <w:color w:val="000000"/>
          <w:sz w:val="28"/>
          <w:lang w:val="ru-RU"/>
        </w:rPr>
        <w:t xml:space="preserve">, </w:t>
      </w:r>
      <w:r>
        <w:rPr>
          <w:rFonts w:ascii="Times New Roman" w:hAnsi="Times New Roman"/>
          <w:color w:val="000000"/>
          <w:sz w:val="28"/>
        </w:rPr>
        <w:t>etc</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i/>
          <w:color w:val="000000"/>
          <w:sz w:val="28"/>
          <w:lang w:val="ru-RU"/>
        </w:rPr>
        <w:t>Грамматическая сторона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416FF" w:rsidRDefault="00FC132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C1327">
        <w:rPr>
          <w:rFonts w:ascii="Times New Roman" w:hAnsi="Times New Roman"/>
          <w:color w:val="000000"/>
          <w:sz w:val="28"/>
          <w:lang w:val="ru-RU"/>
        </w:rPr>
        <w:t xml:space="preserve"> </w:t>
      </w:r>
      <w:r>
        <w:rPr>
          <w:rFonts w:ascii="Times New Roman" w:hAnsi="Times New Roman"/>
          <w:color w:val="000000"/>
          <w:sz w:val="28"/>
        </w:rPr>
        <w:t>II</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FC1327">
        <w:rPr>
          <w:rFonts w:ascii="Times New Roman" w:hAnsi="Times New Roman"/>
          <w:color w:val="000000"/>
          <w:sz w:val="28"/>
          <w:lang w:val="ru-RU"/>
        </w:rPr>
        <w:t xml:space="preserve"> </w:t>
      </w:r>
      <w:r>
        <w:rPr>
          <w:rFonts w:ascii="Times New Roman" w:hAnsi="Times New Roman"/>
          <w:color w:val="000000"/>
          <w:sz w:val="28"/>
        </w:rPr>
        <w:t>prefer</w:t>
      </w:r>
      <w:r w:rsidRPr="00FC1327">
        <w:rPr>
          <w:rFonts w:ascii="Times New Roman" w:hAnsi="Times New Roman"/>
          <w:color w:val="000000"/>
          <w:sz w:val="28"/>
          <w:lang w:val="ru-RU"/>
        </w:rPr>
        <w:t xml:space="preserve"> …/</w:t>
      </w:r>
      <w:r>
        <w:rPr>
          <w:rFonts w:ascii="Times New Roman" w:hAnsi="Times New Roman"/>
          <w:color w:val="000000"/>
          <w:sz w:val="28"/>
        </w:rPr>
        <w:t>I</w:t>
      </w:r>
      <w:r w:rsidRPr="00FC1327">
        <w:rPr>
          <w:rFonts w:ascii="Times New Roman" w:hAnsi="Times New Roman"/>
          <w:color w:val="000000"/>
          <w:sz w:val="28"/>
          <w:lang w:val="ru-RU"/>
        </w:rPr>
        <w:t>’</w:t>
      </w:r>
      <w:r>
        <w:rPr>
          <w:rFonts w:ascii="Times New Roman" w:hAnsi="Times New Roman"/>
          <w:color w:val="000000"/>
          <w:sz w:val="28"/>
        </w:rPr>
        <w:t>d</w:t>
      </w:r>
      <w:r w:rsidRPr="00FC1327">
        <w:rPr>
          <w:rFonts w:ascii="Times New Roman" w:hAnsi="Times New Roman"/>
          <w:color w:val="000000"/>
          <w:sz w:val="28"/>
          <w:lang w:val="ru-RU"/>
        </w:rPr>
        <w:t xml:space="preserve"> </w:t>
      </w:r>
      <w:r>
        <w:rPr>
          <w:rFonts w:ascii="Times New Roman" w:hAnsi="Times New Roman"/>
          <w:color w:val="000000"/>
          <w:sz w:val="28"/>
        </w:rPr>
        <w:t>prefer</w:t>
      </w:r>
      <w:r w:rsidRPr="00FC1327">
        <w:rPr>
          <w:rFonts w:ascii="Times New Roman" w:hAnsi="Times New Roman"/>
          <w:color w:val="000000"/>
          <w:sz w:val="28"/>
          <w:lang w:val="ru-RU"/>
        </w:rPr>
        <w:t xml:space="preserve"> …/</w:t>
      </w:r>
      <w:r>
        <w:rPr>
          <w:rFonts w:ascii="Times New Roman" w:hAnsi="Times New Roman"/>
          <w:color w:val="000000"/>
          <w:sz w:val="28"/>
        </w:rPr>
        <w:t>I</w:t>
      </w:r>
      <w:r w:rsidRPr="00FC1327">
        <w:rPr>
          <w:rFonts w:ascii="Times New Roman" w:hAnsi="Times New Roman"/>
          <w:color w:val="000000"/>
          <w:sz w:val="28"/>
          <w:lang w:val="ru-RU"/>
        </w:rPr>
        <w:t>’</w:t>
      </w:r>
      <w:r>
        <w:rPr>
          <w:rFonts w:ascii="Times New Roman" w:hAnsi="Times New Roman"/>
          <w:color w:val="000000"/>
          <w:sz w:val="28"/>
        </w:rPr>
        <w:t>d</w:t>
      </w:r>
      <w:r w:rsidRPr="00FC1327">
        <w:rPr>
          <w:rFonts w:ascii="Times New Roman" w:hAnsi="Times New Roman"/>
          <w:color w:val="000000"/>
          <w:sz w:val="28"/>
          <w:lang w:val="ru-RU"/>
        </w:rPr>
        <w:t xml:space="preserve"> </w:t>
      </w:r>
      <w:r>
        <w:rPr>
          <w:rFonts w:ascii="Times New Roman" w:hAnsi="Times New Roman"/>
          <w:color w:val="000000"/>
          <w:sz w:val="28"/>
        </w:rPr>
        <w:t>rather</w:t>
      </w:r>
      <w:r w:rsidRPr="00FC1327">
        <w:rPr>
          <w:rFonts w:ascii="Times New Roman" w:hAnsi="Times New Roman"/>
          <w:color w:val="000000"/>
          <w:sz w:val="28"/>
          <w:lang w:val="ru-RU"/>
        </w:rPr>
        <w:t xml:space="preserve"> ….</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Конструкция </w:t>
      </w:r>
      <w:r>
        <w:rPr>
          <w:rFonts w:ascii="Times New Roman" w:hAnsi="Times New Roman"/>
          <w:color w:val="000000"/>
          <w:sz w:val="28"/>
        </w:rPr>
        <w:t>I</w:t>
      </w:r>
      <w:r w:rsidRPr="00FC1327">
        <w:rPr>
          <w:rFonts w:ascii="Times New Roman" w:hAnsi="Times New Roman"/>
          <w:color w:val="000000"/>
          <w:sz w:val="28"/>
          <w:lang w:val="ru-RU"/>
        </w:rPr>
        <w:t xml:space="preserve"> </w:t>
      </w:r>
      <w:r>
        <w:rPr>
          <w:rFonts w:ascii="Times New Roman" w:hAnsi="Times New Roman"/>
          <w:color w:val="000000"/>
          <w:sz w:val="28"/>
        </w:rPr>
        <w:t>wish</w:t>
      </w:r>
      <w:r w:rsidRPr="00FC1327">
        <w:rPr>
          <w:rFonts w:ascii="Times New Roman" w:hAnsi="Times New Roman"/>
          <w:color w:val="000000"/>
          <w:sz w:val="28"/>
          <w:lang w:val="ru-RU"/>
        </w:rPr>
        <w:t xml:space="preserve"> ….</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C1327">
        <w:rPr>
          <w:rFonts w:ascii="Times New Roman" w:hAnsi="Times New Roman"/>
          <w:color w:val="000000"/>
          <w:sz w:val="28"/>
          <w:lang w:val="ru-RU"/>
        </w:rPr>
        <w:t xml:space="preserve"> … </w:t>
      </w:r>
      <w:r>
        <w:rPr>
          <w:rFonts w:ascii="Times New Roman" w:hAnsi="Times New Roman"/>
          <w:color w:val="000000"/>
          <w:sz w:val="28"/>
        </w:rPr>
        <w:t>or</w:t>
      </w:r>
      <w:r w:rsidRPr="00FC1327">
        <w:rPr>
          <w:rFonts w:ascii="Times New Roman" w:hAnsi="Times New Roman"/>
          <w:color w:val="000000"/>
          <w:sz w:val="28"/>
          <w:lang w:val="ru-RU"/>
        </w:rPr>
        <w:t xml:space="preserve">, </w:t>
      </w:r>
      <w:r>
        <w:rPr>
          <w:rFonts w:ascii="Times New Roman" w:hAnsi="Times New Roman"/>
          <w:color w:val="000000"/>
          <w:sz w:val="28"/>
        </w:rPr>
        <w:t>neither</w:t>
      </w:r>
      <w:r w:rsidRPr="00FC1327">
        <w:rPr>
          <w:rFonts w:ascii="Times New Roman" w:hAnsi="Times New Roman"/>
          <w:color w:val="000000"/>
          <w:sz w:val="28"/>
          <w:lang w:val="ru-RU"/>
        </w:rPr>
        <w:t xml:space="preserve"> … </w:t>
      </w:r>
      <w:r>
        <w:rPr>
          <w:rFonts w:ascii="Times New Roman" w:hAnsi="Times New Roman"/>
          <w:color w:val="000000"/>
          <w:sz w:val="28"/>
        </w:rPr>
        <w:t>nor</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w:t>
      </w:r>
      <w:r>
        <w:rPr>
          <w:rFonts w:ascii="Times New Roman" w:hAnsi="Times New Roman"/>
          <w:color w:val="000000"/>
          <w:sz w:val="28"/>
        </w:rPr>
        <w:t>Future</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Perfect</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Continuous</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w:t>
      </w:r>
      <w:r>
        <w:rPr>
          <w:rFonts w:ascii="Times New Roman" w:hAnsi="Times New Roman"/>
          <w:color w:val="000000"/>
          <w:sz w:val="28"/>
        </w:rPr>
        <w:t>Future</w:t>
      </w:r>
      <w:r w:rsidRPr="00FC1327">
        <w:rPr>
          <w:rFonts w:ascii="Times New Roman" w:hAnsi="Times New Roman"/>
          <w:color w:val="000000"/>
          <w:sz w:val="28"/>
          <w:lang w:val="ru-RU"/>
        </w:rPr>
        <w:t>-</w:t>
      </w:r>
      <w:r>
        <w:rPr>
          <w:rFonts w:ascii="Times New Roman" w:hAnsi="Times New Roman"/>
          <w:color w:val="000000"/>
          <w:sz w:val="28"/>
        </w:rPr>
        <w:t>in</w:t>
      </w:r>
      <w:r w:rsidRPr="00FC1327">
        <w:rPr>
          <w:rFonts w:ascii="Times New Roman" w:hAnsi="Times New Roman"/>
          <w:color w:val="000000"/>
          <w:sz w:val="28"/>
          <w:lang w:val="ru-RU"/>
        </w:rPr>
        <w:t>-</w:t>
      </w:r>
      <w:r>
        <w:rPr>
          <w:rFonts w:ascii="Times New Roman" w:hAnsi="Times New Roman"/>
          <w:color w:val="000000"/>
          <w:sz w:val="28"/>
        </w:rPr>
        <w:t>the</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Passive</w:t>
      </w:r>
      <w:r w:rsidRPr="00FC1327">
        <w:rPr>
          <w:rFonts w:ascii="Times New Roman" w:hAnsi="Times New Roman"/>
          <w:color w:val="000000"/>
          <w:sz w:val="28"/>
          <w:lang w:val="ru-RU"/>
        </w:rPr>
        <w:t xml:space="preserve">, </w:t>
      </w:r>
      <w:r>
        <w:rPr>
          <w:rFonts w:ascii="Times New Roman" w:hAnsi="Times New Roman"/>
          <w:color w:val="000000"/>
          <w:sz w:val="28"/>
        </w:rPr>
        <w:t>Present</w:t>
      </w:r>
      <w:r w:rsidRPr="00FC1327">
        <w:rPr>
          <w:rFonts w:ascii="Times New Roman" w:hAnsi="Times New Roman"/>
          <w:color w:val="000000"/>
          <w:sz w:val="28"/>
          <w:lang w:val="ru-RU"/>
        </w:rPr>
        <w:t xml:space="preserve"> </w:t>
      </w:r>
      <w:r>
        <w:rPr>
          <w:rFonts w:ascii="Times New Roman" w:hAnsi="Times New Roman"/>
          <w:color w:val="000000"/>
          <w:sz w:val="28"/>
        </w:rPr>
        <w:t>Perfect</w:t>
      </w:r>
      <w:r w:rsidRPr="00FC1327">
        <w:rPr>
          <w:rFonts w:ascii="Times New Roman" w:hAnsi="Times New Roman"/>
          <w:color w:val="000000"/>
          <w:sz w:val="28"/>
          <w:lang w:val="ru-RU"/>
        </w:rPr>
        <w:t xml:space="preserve"> </w:t>
      </w:r>
      <w:r>
        <w:rPr>
          <w:rFonts w:ascii="Times New Roman" w:hAnsi="Times New Roman"/>
          <w:color w:val="000000"/>
          <w:sz w:val="28"/>
        </w:rPr>
        <w:t>Passive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C1327">
        <w:rPr>
          <w:rFonts w:ascii="Times New Roman" w:hAnsi="Times New Roman"/>
          <w:color w:val="000000"/>
          <w:sz w:val="28"/>
          <w:lang w:val="ru-RU"/>
        </w:rPr>
        <w:t xml:space="preserve"> </w:t>
      </w:r>
      <w:r>
        <w:rPr>
          <w:rFonts w:ascii="Times New Roman" w:hAnsi="Times New Roman"/>
          <w:color w:val="000000"/>
          <w:sz w:val="28"/>
        </w:rPr>
        <w:t>long</w:t>
      </w:r>
      <w:r w:rsidRPr="00FC1327">
        <w:rPr>
          <w:rFonts w:ascii="Times New Roman" w:hAnsi="Times New Roman"/>
          <w:color w:val="000000"/>
          <w:sz w:val="28"/>
          <w:lang w:val="ru-RU"/>
        </w:rPr>
        <w:t xml:space="preserve"> </w:t>
      </w:r>
      <w:r>
        <w:rPr>
          <w:rFonts w:ascii="Times New Roman" w:hAnsi="Times New Roman"/>
          <w:color w:val="000000"/>
          <w:sz w:val="28"/>
        </w:rPr>
        <w:t>blond</w:t>
      </w:r>
      <w:r w:rsidRPr="00FC1327">
        <w:rPr>
          <w:rFonts w:ascii="Times New Roman" w:hAnsi="Times New Roman"/>
          <w:color w:val="000000"/>
          <w:sz w:val="28"/>
          <w:lang w:val="ru-RU"/>
        </w:rPr>
        <w:t xml:space="preserve"> </w:t>
      </w:r>
      <w:r>
        <w:rPr>
          <w:rFonts w:ascii="Times New Roman" w:hAnsi="Times New Roman"/>
          <w:color w:val="000000"/>
          <w:sz w:val="28"/>
        </w:rPr>
        <w:t>hair</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Социокультурные знания и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FC1327">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Соблюдение норм вежливости в межкультурном общении. </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Развитие умений: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 оформлять свой адрес на английском языке (в анкете);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страну (страны)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Компенсаторные умения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Переспрашивать, просить повторить, уточняя значение незнакомых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Использование при формулировании собственных высказываний, ключевых слов, плана.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w:t>
      </w:r>
    </w:p>
    <w:p w:rsidR="00F416FF" w:rsidRPr="00FC1327" w:rsidRDefault="00F416FF">
      <w:pPr>
        <w:rPr>
          <w:lang w:val="ru-RU"/>
        </w:rPr>
        <w:sectPr w:rsidR="00F416FF" w:rsidRPr="00FC1327">
          <w:pgSz w:w="11906" w:h="16383"/>
          <w:pgMar w:top="1134" w:right="850" w:bottom="1134" w:left="1701" w:header="720" w:footer="720" w:gutter="0"/>
          <w:cols w:space="720"/>
        </w:sectPr>
      </w:pPr>
    </w:p>
    <w:p w:rsidR="00F416FF" w:rsidRPr="00FC1327" w:rsidRDefault="00FC1327">
      <w:pPr>
        <w:spacing w:after="0" w:line="264" w:lineRule="auto"/>
        <w:ind w:left="120"/>
        <w:jc w:val="both"/>
        <w:rPr>
          <w:lang w:val="ru-RU"/>
        </w:rPr>
      </w:pPr>
      <w:bookmarkStart w:id="8" w:name="block-6935437"/>
      <w:bookmarkEnd w:id="7"/>
      <w:r w:rsidRPr="00FC132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ЛИЧНОСТНЫЕ РЕЗУЛЬТАТЫ</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416FF" w:rsidRDefault="00FC132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неприятие любых форм экстремизма, дискриминации;</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понимание роли различных социальных институтов в жизни человека;</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представление о способах противодействия коррупции;</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416FF" w:rsidRPr="00FC1327" w:rsidRDefault="00FC1327">
      <w:pPr>
        <w:numPr>
          <w:ilvl w:val="0"/>
          <w:numId w:val="1"/>
        </w:numPr>
        <w:spacing w:after="0" w:line="264" w:lineRule="auto"/>
        <w:jc w:val="both"/>
        <w:rPr>
          <w:lang w:val="ru-RU"/>
        </w:rPr>
      </w:pPr>
      <w:r w:rsidRPr="00FC132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416FF" w:rsidRDefault="00FC132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F416FF" w:rsidRPr="00FC1327" w:rsidRDefault="00FC1327">
      <w:pPr>
        <w:numPr>
          <w:ilvl w:val="0"/>
          <w:numId w:val="2"/>
        </w:numPr>
        <w:spacing w:after="0" w:line="264" w:lineRule="auto"/>
        <w:jc w:val="both"/>
        <w:rPr>
          <w:lang w:val="ru-RU"/>
        </w:rPr>
      </w:pPr>
      <w:r w:rsidRPr="00FC132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FC132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416FF" w:rsidRPr="00FC1327" w:rsidRDefault="00FC1327">
      <w:pPr>
        <w:numPr>
          <w:ilvl w:val="0"/>
          <w:numId w:val="2"/>
        </w:numPr>
        <w:spacing w:after="0" w:line="264" w:lineRule="auto"/>
        <w:jc w:val="both"/>
        <w:rPr>
          <w:lang w:val="ru-RU"/>
        </w:rPr>
      </w:pPr>
      <w:r w:rsidRPr="00FC132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416FF" w:rsidRPr="00FC1327" w:rsidRDefault="00FC1327">
      <w:pPr>
        <w:numPr>
          <w:ilvl w:val="0"/>
          <w:numId w:val="2"/>
        </w:numPr>
        <w:spacing w:after="0" w:line="264" w:lineRule="auto"/>
        <w:jc w:val="both"/>
        <w:rPr>
          <w:lang w:val="ru-RU"/>
        </w:rPr>
      </w:pPr>
      <w:r w:rsidRPr="00FC132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416FF" w:rsidRDefault="00FC132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416FF" w:rsidRPr="00FC1327" w:rsidRDefault="00FC1327">
      <w:pPr>
        <w:numPr>
          <w:ilvl w:val="0"/>
          <w:numId w:val="3"/>
        </w:numPr>
        <w:spacing w:after="0" w:line="264" w:lineRule="auto"/>
        <w:jc w:val="both"/>
        <w:rPr>
          <w:lang w:val="ru-RU"/>
        </w:rPr>
      </w:pPr>
      <w:r w:rsidRPr="00FC1327">
        <w:rPr>
          <w:rFonts w:ascii="Times New Roman" w:hAnsi="Times New Roman"/>
          <w:color w:val="000000"/>
          <w:sz w:val="28"/>
          <w:lang w:val="ru-RU"/>
        </w:rPr>
        <w:t>ориентация на моральные ценности и нормы в ситуациях нравственного выбора;</w:t>
      </w:r>
    </w:p>
    <w:p w:rsidR="00F416FF" w:rsidRPr="00FC1327" w:rsidRDefault="00FC1327">
      <w:pPr>
        <w:numPr>
          <w:ilvl w:val="0"/>
          <w:numId w:val="3"/>
        </w:numPr>
        <w:spacing w:after="0" w:line="264" w:lineRule="auto"/>
        <w:jc w:val="both"/>
        <w:rPr>
          <w:lang w:val="ru-RU"/>
        </w:rPr>
      </w:pPr>
      <w:r w:rsidRPr="00FC132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416FF" w:rsidRPr="00FC1327" w:rsidRDefault="00FC1327">
      <w:pPr>
        <w:numPr>
          <w:ilvl w:val="0"/>
          <w:numId w:val="3"/>
        </w:numPr>
        <w:spacing w:after="0" w:line="264" w:lineRule="auto"/>
        <w:jc w:val="both"/>
        <w:rPr>
          <w:lang w:val="ru-RU"/>
        </w:rPr>
      </w:pPr>
      <w:r w:rsidRPr="00FC132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416FF" w:rsidRDefault="00FC132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F416FF" w:rsidRPr="00FC1327" w:rsidRDefault="00FC1327">
      <w:pPr>
        <w:numPr>
          <w:ilvl w:val="0"/>
          <w:numId w:val="4"/>
        </w:numPr>
        <w:spacing w:after="0" w:line="264" w:lineRule="auto"/>
        <w:jc w:val="both"/>
        <w:rPr>
          <w:lang w:val="ru-RU"/>
        </w:rPr>
      </w:pPr>
      <w:r w:rsidRPr="00FC132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416FF" w:rsidRPr="00FC1327" w:rsidRDefault="00FC1327">
      <w:pPr>
        <w:numPr>
          <w:ilvl w:val="0"/>
          <w:numId w:val="4"/>
        </w:numPr>
        <w:spacing w:after="0" w:line="264" w:lineRule="auto"/>
        <w:jc w:val="both"/>
        <w:rPr>
          <w:lang w:val="ru-RU"/>
        </w:rPr>
      </w:pPr>
      <w:r w:rsidRPr="00FC132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416FF" w:rsidRPr="00FC1327" w:rsidRDefault="00FC1327">
      <w:pPr>
        <w:numPr>
          <w:ilvl w:val="0"/>
          <w:numId w:val="4"/>
        </w:numPr>
        <w:spacing w:after="0" w:line="264" w:lineRule="auto"/>
        <w:jc w:val="both"/>
        <w:rPr>
          <w:lang w:val="ru-RU"/>
        </w:rPr>
      </w:pPr>
      <w:r w:rsidRPr="00FC132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416FF" w:rsidRPr="00FC1327" w:rsidRDefault="00FC1327">
      <w:pPr>
        <w:numPr>
          <w:ilvl w:val="0"/>
          <w:numId w:val="4"/>
        </w:numPr>
        <w:spacing w:after="0" w:line="264" w:lineRule="auto"/>
        <w:jc w:val="both"/>
        <w:rPr>
          <w:lang w:val="ru-RU"/>
        </w:rPr>
      </w:pPr>
      <w:r w:rsidRPr="00FC1327">
        <w:rPr>
          <w:rFonts w:ascii="Times New Roman" w:hAnsi="Times New Roman"/>
          <w:color w:val="000000"/>
          <w:sz w:val="28"/>
          <w:lang w:val="ru-RU"/>
        </w:rPr>
        <w:t>стремление к самовыражению в разных видах искусства.</w:t>
      </w: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5)</w:t>
      </w:r>
      <w:r w:rsidRPr="00FC1327">
        <w:rPr>
          <w:rFonts w:ascii="Times New Roman" w:hAnsi="Times New Roman"/>
          <w:color w:val="000000"/>
          <w:sz w:val="28"/>
          <w:lang w:val="ru-RU"/>
        </w:rPr>
        <w:t xml:space="preserve"> </w:t>
      </w:r>
      <w:r w:rsidRPr="00FC132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416FF" w:rsidRDefault="00FC1327">
      <w:pPr>
        <w:numPr>
          <w:ilvl w:val="0"/>
          <w:numId w:val="5"/>
        </w:numPr>
        <w:spacing w:after="0" w:line="264" w:lineRule="auto"/>
        <w:jc w:val="both"/>
      </w:pPr>
      <w:r>
        <w:rPr>
          <w:rFonts w:ascii="Times New Roman" w:hAnsi="Times New Roman"/>
          <w:color w:val="000000"/>
          <w:sz w:val="28"/>
        </w:rPr>
        <w:t>осознание ценности жизни;</w:t>
      </w:r>
    </w:p>
    <w:p w:rsidR="00F416FF" w:rsidRPr="00FC1327" w:rsidRDefault="00FC1327">
      <w:pPr>
        <w:numPr>
          <w:ilvl w:val="0"/>
          <w:numId w:val="5"/>
        </w:numPr>
        <w:spacing w:after="0" w:line="264" w:lineRule="auto"/>
        <w:jc w:val="both"/>
        <w:rPr>
          <w:lang w:val="ru-RU"/>
        </w:rPr>
      </w:pPr>
      <w:r w:rsidRPr="00FC132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416FF" w:rsidRPr="00FC1327" w:rsidRDefault="00FC1327">
      <w:pPr>
        <w:numPr>
          <w:ilvl w:val="0"/>
          <w:numId w:val="5"/>
        </w:numPr>
        <w:spacing w:after="0" w:line="264" w:lineRule="auto"/>
        <w:jc w:val="both"/>
        <w:rPr>
          <w:lang w:val="ru-RU"/>
        </w:rPr>
      </w:pPr>
      <w:r w:rsidRPr="00FC132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416FF" w:rsidRPr="00FC1327" w:rsidRDefault="00FC1327">
      <w:pPr>
        <w:numPr>
          <w:ilvl w:val="0"/>
          <w:numId w:val="5"/>
        </w:numPr>
        <w:spacing w:after="0" w:line="264" w:lineRule="auto"/>
        <w:jc w:val="both"/>
        <w:rPr>
          <w:lang w:val="ru-RU"/>
        </w:rPr>
      </w:pPr>
      <w:r w:rsidRPr="00FC132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416FF" w:rsidRPr="00FC1327" w:rsidRDefault="00FC1327">
      <w:pPr>
        <w:numPr>
          <w:ilvl w:val="0"/>
          <w:numId w:val="5"/>
        </w:numPr>
        <w:spacing w:after="0" w:line="264" w:lineRule="auto"/>
        <w:jc w:val="both"/>
        <w:rPr>
          <w:lang w:val="ru-RU"/>
        </w:rPr>
      </w:pPr>
      <w:r w:rsidRPr="00FC132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416FF" w:rsidRPr="00FC1327" w:rsidRDefault="00FC1327">
      <w:pPr>
        <w:numPr>
          <w:ilvl w:val="0"/>
          <w:numId w:val="5"/>
        </w:numPr>
        <w:spacing w:after="0" w:line="264" w:lineRule="auto"/>
        <w:jc w:val="both"/>
        <w:rPr>
          <w:lang w:val="ru-RU"/>
        </w:rPr>
      </w:pPr>
      <w:r w:rsidRPr="00FC1327">
        <w:rPr>
          <w:rFonts w:ascii="Times New Roman" w:hAnsi="Times New Roman"/>
          <w:color w:val="000000"/>
          <w:sz w:val="28"/>
          <w:lang w:val="ru-RU"/>
        </w:rPr>
        <w:t>умение принимать себя и других, не осуждая;</w:t>
      </w:r>
    </w:p>
    <w:p w:rsidR="00F416FF" w:rsidRPr="00FC1327" w:rsidRDefault="00FC1327">
      <w:pPr>
        <w:numPr>
          <w:ilvl w:val="0"/>
          <w:numId w:val="5"/>
        </w:numPr>
        <w:spacing w:after="0" w:line="264" w:lineRule="auto"/>
        <w:jc w:val="both"/>
        <w:rPr>
          <w:lang w:val="ru-RU"/>
        </w:rPr>
      </w:pPr>
      <w:r w:rsidRPr="00FC132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416FF" w:rsidRPr="00FC1327" w:rsidRDefault="00FC1327">
      <w:pPr>
        <w:numPr>
          <w:ilvl w:val="0"/>
          <w:numId w:val="5"/>
        </w:numPr>
        <w:spacing w:after="0" w:line="264" w:lineRule="auto"/>
        <w:jc w:val="both"/>
        <w:rPr>
          <w:lang w:val="ru-RU"/>
        </w:rPr>
      </w:pPr>
      <w:r w:rsidRPr="00FC132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416FF" w:rsidRDefault="00FC132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F416FF" w:rsidRPr="00FC1327" w:rsidRDefault="00FC1327">
      <w:pPr>
        <w:numPr>
          <w:ilvl w:val="0"/>
          <w:numId w:val="6"/>
        </w:numPr>
        <w:spacing w:after="0" w:line="264" w:lineRule="auto"/>
        <w:jc w:val="both"/>
        <w:rPr>
          <w:lang w:val="ru-RU"/>
        </w:rPr>
      </w:pPr>
      <w:r w:rsidRPr="00FC132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416FF" w:rsidRPr="00FC1327" w:rsidRDefault="00FC1327">
      <w:pPr>
        <w:numPr>
          <w:ilvl w:val="0"/>
          <w:numId w:val="6"/>
        </w:numPr>
        <w:spacing w:after="0" w:line="264" w:lineRule="auto"/>
        <w:jc w:val="both"/>
        <w:rPr>
          <w:lang w:val="ru-RU"/>
        </w:rPr>
      </w:pPr>
      <w:r w:rsidRPr="00FC132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416FF" w:rsidRPr="00FC1327" w:rsidRDefault="00FC1327">
      <w:pPr>
        <w:numPr>
          <w:ilvl w:val="0"/>
          <w:numId w:val="6"/>
        </w:numPr>
        <w:spacing w:after="0" w:line="264" w:lineRule="auto"/>
        <w:jc w:val="both"/>
        <w:rPr>
          <w:lang w:val="ru-RU"/>
        </w:rPr>
      </w:pPr>
      <w:r w:rsidRPr="00FC132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416FF" w:rsidRPr="00FC1327" w:rsidRDefault="00FC1327">
      <w:pPr>
        <w:numPr>
          <w:ilvl w:val="0"/>
          <w:numId w:val="6"/>
        </w:numPr>
        <w:spacing w:after="0" w:line="264" w:lineRule="auto"/>
        <w:jc w:val="both"/>
        <w:rPr>
          <w:lang w:val="ru-RU"/>
        </w:rPr>
      </w:pPr>
      <w:r w:rsidRPr="00FC1327">
        <w:rPr>
          <w:rFonts w:ascii="Times New Roman" w:hAnsi="Times New Roman"/>
          <w:color w:val="000000"/>
          <w:sz w:val="28"/>
          <w:lang w:val="ru-RU"/>
        </w:rPr>
        <w:t>готовность адаптироваться в профессиональной среде;</w:t>
      </w:r>
    </w:p>
    <w:p w:rsidR="00F416FF" w:rsidRPr="00FC1327" w:rsidRDefault="00FC1327">
      <w:pPr>
        <w:numPr>
          <w:ilvl w:val="0"/>
          <w:numId w:val="6"/>
        </w:numPr>
        <w:spacing w:after="0" w:line="264" w:lineRule="auto"/>
        <w:jc w:val="both"/>
        <w:rPr>
          <w:lang w:val="ru-RU"/>
        </w:rPr>
      </w:pPr>
      <w:r w:rsidRPr="00FC1327">
        <w:rPr>
          <w:rFonts w:ascii="Times New Roman" w:hAnsi="Times New Roman"/>
          <w:color w:val="000000"/>
          <w:sz w:val="28"/>
          <w:lang w:val="ru-RU"/>
        </w:rPr>
        <w:t>уважение к труду и результатам трудовой деятельности;</w:t>
      </w:r>
    </w:p>
    <w:p w:rsidR="00F416FF" w:rsidRPr="00FC1327" w:rsidRDefault="00FC1327">
      <w:pPr>
        <w:numPr>
          <w:ilvl w:val="0"/>
          <w:numId w:val="6"/>
        </w:numPr>
        <w:spacing w:after="0" w:line="264" w:lineRule="auto"/>
        <w:jc w:val="both"/>
        <w:rPr>
          <w:lang w:val="ru-RU"/>
        </w:rPr>
      </w:pPr>
      <w:r w:rsidRPr="00FC132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416FF" w:rsidRDefault="00FC132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F416FF" w:rsidRPr="00FC1327" w:rsidRDefault="00FC1327">
      <w:pPr>
        <w:numPr>
          <w:ilvl w:val="0"/>
          <w:numId w:val="7"/>
        </w:numPr>
        <w:spacing w:after="0" w:line="264" w:lineRule="auto"/>
        <w:jc w:val="both"/>
        <w:rPr>
          <w:lang w:val="ru-RU"/>
        </w:rPr>
      </w:pPr>
      <w:r w:rsidRPr="00FC132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416FF" w:rsidRPr="00FC1327" w:rsidRDefault="00FC1327">
      <w:pPr>
        <w:numPr>
          <w:ilvl w:val="0"/>
          <w:numId w:val="7"/>
        </w:numPr>
        <w:spacing w:after="0" w:line="264" w:lineRule="auto"/>
        <w:jc w:val="both"/>
        <w:rPr>
          <w:lang w:val="ru-RU"/>
        </w:rPr>
      </w:pPr>
      <w:r w:rsidRPr="00FC132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416FF" w:rsidRPr="00FC1327" w:rsidRDefault="00FC1327">
      <w:pPr>
        <w:numPr>
          <w:ilvl w:val="0"/>
          <w:numId w:val="7"/>
        </w:numPr>
        <w:spacing w:after="0" w:line="264" w:lineRule="auto"/>
        <w:jc w:val="both"/>
        <w:rPr>
          <w:lang w:val="ru-RU"/>
        </w:rPr>
      </w:pPr>
      <w:r w:rsidRPr="00FC132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416FF" w:rsidRPr="00FC1327" w:rsidRDefault="00FC1327">
      <w:pPr>
        <w:numPr>
          <w:ilvl w:val="0"/>
          <w:numId w:val="7"/>
        </w:numPr>
        <w:spacing w:after="0" w:line="264" w:lineRule="auto"/>
        <w:jc w:val="both"/>
        <w:rPr>
          <w:lang w:val="ru-RU"/>
        </w:rPr>
      </w:pPr>
      <w:r w:rsidRPr="00FC1327">
        <w:rPr>
          <w:rFonts w:ascii="Times New Roman" w:hAnsi="Times New Roman"/>
          <w:color w:val="000000"/>
          <w:sz w:val="28"/>
          <w:lang w:val="ru-RU"/>
        </w:rPr>
        <w:t>готовность к участию в практической деятельности экологической направленности.</w:t>
      </w:r>
    </w:p>
    <w:p w:rsidR="00F416FF" w:rsidRDefault="00FC132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F416FF" w:rsidRPr="00FC1327" w:rsidRDefault="00FC1327">
      <w:pPr>
        <w:numPr>
          <w:ilvl w:val="0"/>
          <w:numId w:val="8"/>
        </w:numPr>
        <w:spacing w:after="0" w:line="264" w:lineRule="auto"/>
        <w:jc w:val="both"/>
        <w:rPr>
          <w:lang w:val="ru-RU"/>
        </w:rPr>
      </w:pPr>
      <w:r w:rsidRPr="00FC132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416FF" w:rsidRPr="00FC1327" w:rsidRDefault="00FC1327">
      <w:pPr>
        <w:numPr>
          <w:ilvl w:val="0"/>
          <w:numId w:val="8"/>
        </w:numPr>
        <w:spacing w:after="0" w:line="264" w:lineRule="auto"/>
        <w:jc w:val="both"/>
        <w:rPr>
          <w:lang w:val="ru-RU"/>
        </w:rPr>
      </w:pPr>
      <w:r w:rsidRPr="00FC1327">
        <w:rPr>
          <w:rFonts w:ascii="Times New Roman" w:hAnsi="Times New Roman"/>
          <w:color w:val="000000"/>
          <w:sz w:val="28"/>
          <w:lang w:val="ru-RU"/>
        </w:rPr>
        <w:t>овладение языковой и читательской культурой как средством познания мира;</w:t>
      </w:r>
    </w:p>
    <w:p w:rsidR="00F416FF" w:rsidRPr="00FC1327" w:rsidRDefault="00FC1327">
      <w:pPr>
        <w:numPr>
          <w:ilvl w:val="0"/>
          <w:numId w:val="8"/>
        </w:numPr>
        <w:spacing w:after="0" w:line="264" w:lineRule="auto"/>
        <w:jc w:val="both"/>
        <w:rPr>
          <w:lang w:val="ru-RU"/>
        </w:rPr>
      </w:pPr>
      <w:r w:rsidRPr="00FC132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9)</w:t>
      </w:r>
      <w:r w:rsidRPr="00FC1327">
        <w:rPr>
          <w:rFonts w:ascii="Times New Roman" w:hAnsi="Times New Roman"/>
          <w:color w:val="000000"/>
          <w:sz w:val="28"/>
          <w:lang w:val="ru-RU"/>
        </w:rPr>
        <w:t xml:space="preserve"> </w:t>
      </w:r>
      <w:r w:rsidRPr="00FC1327">
        <w:rPr>
          <w:rFonts w:ascii="Times New Roman" w:hAnsi="Times New Roman"/>
          <w:b/>
          <w:color w:val="000000"/>
          <w:sz w:val="28"/>
          <w:lang w:val="ru-RU"/>
        </w:rPr>
        <w:t>адаптации обучающегося к изменяющимся условиям социальной и природной среды:</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умение анализировать и выявлять взаимосвязи природы, общества и экономики;</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416FF" w:rsidRPr="00FC1327" w:rsidRDefault="00FC1327">
      <w:pPr>
        <w:numPr>
          <w:ilvl w:val="0"/>
          <w:numId w:val="9"/>
        </w:numPr>
        <w:spacing w:after="0" w:line="264" w:lineRule="auto"/>
        <w:jc w:val="both"/>
        <w:rPr>
          <w:lang w:val="ru-RU"/>
        </w:rPr>
      </w:pPr>
      <w:r w:rsidRPr="00FC1327">
        <w:rPr>
          <w:rFonts w:ascii="Times New Roman" w:hAnsi="Times New Roman"/>
          <w:color w:val="000000"/>
          <w:sz w:val="28"/>
          <w:lang w:val="ru-RU"/>
        </w:rPr>
        <w:t>быть готовым действовать в отсутствие гарантий успеха.</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МЕТАПРЕДМЕТНЫЕ РЕЗУЛЬТАТЫ</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Познавательные универсальные учебные действия</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Базовые логические действия:</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t>выявлять и характеризовать существенные признаки объектов (явлений);</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t>предлагать критерии для выявления закономерностей и противоречий;</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t>выявлять дефицит информации, данных, необходимых для решения поставленной задачи;</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t>выявлять причинно-следственные связи при изучении явлений и процессов;</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416FF" w:rsidRPr="00FC1327" w:rsidRDefault="00FC1327">
      <w:pPr>
        <w:numPr>
          <w:ilvl w:val="0"/>
          <w:numId w:val="10"/>
        </w:numPr>
        <w:spacing w:after="0" w:line="264" w:lineRule="auto"/>
        <w:jc w:val="both"/>
        <w:rPr>
          <w:lang w:val="ru-RU"/>
        </w:rPr>
      </w:pPr>
      <w:r w:rsidRPr="00FC132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416FF" w:rsidRDefault="00FC1327">
      <w:pPr>
        <w:spacing w:after="0" w:line="264" w:lineRule="auto"/>
        <w:ind w:left="120"/>
        <w:jc w:val="both"/>
      </w:pPr>
      <w:r>
        <w:rPr>
          <w:rFonts w:ascii="Times New Roman" w:hAnsi="Times New Roman"/>
          <w:b/>
          <w:color w:val="000000"/>
          <w:sz w:val="28"/>
        </w:rPr>
        <w:t>Базовые исследовательские действия:</w:t>
      </w:r>
    </w:p>
    <w:p w:rsidR="00F416FF" w:rsidRPr="00FC1327" w:rsidRDefault="00FC1327">
      <w:pPr>
        <w:numPr>
          <w:ilvl w:val="0"/>
          <w:numId w:val="11"/>
        </w:numPr>
        <w:spacing w:after="0" w:line="264" w:lineRule="auto"/>
        <w:jc w:val="both"/>
        <w:rPr>
          <w:lang w:val="ru-RU"/>
        </w:rPr>
      </w:pPr>
      <w:r w:rsidRPr="00FC1327">
        <w:rPr>
          <w:rFonts w:ascii="Times New Roman" w:hAnsi="Times New Roman"/>
          <w:color w:val="000000"/>
          <w:sz w:val="28"/>
          <w:lang w:val="ru-RU"/>
        </w:rPr>
        <w:t>использовать вопросы как исследовательский инструмент познания;</w:t>
      </w:r>
    </w:p>
    <w:p w:rsidR="00F416FF" w:rsidRPr="00FC1327" w:rsidRDefault="00FC1327">
      <w:pPr>
        <w:numPr>
          <w:ilvl w:val="0"/>
          <w:numId w:val="11"/>
        </w:numPr>
        <w:spacing w:after="0" w:line="264" w:lineRule="auto"/>
        <w:jc w:val="both"/>
        <w:rPr>
          <w:lang w:val="ru-RU"/>
        </w:rPr>
      </w:pPr>
      <w:r w:rsidRPr="00FC132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416FF" w:rsidRPr="00FC1327" w:rsidRDefault="00FC1327">
      <w:pPr>
        <w:numPr>
          <w:ilvl w:val="0"/>
          <w:numId w:val="11"/>
        </w:numPr>
        <w:spacing w:after="0" w:line="264" w:lineRule="auto"/>
        <w:jc w:val="both"/>
        <w:rPr>
          <w:lang w:val="ru-RU"/>
        </w:rPr>
      </w:pPr>
      <w:r w:rsidRPr="00FC132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416FF" w:rsidRPr="00FC1327" w:rsidRDefault="00FC1327">
      <w:pPr>
        <w:numPr>
          <w:ilvl w:val="0"/>
          <w:numId w:val="11"/>
        </w:numPr>
        <w:spacing w:after="0" w:line="264" w:lineRule="auto"/>
        <w:jc w:val="both"/>
        <w:rPr>
          <w:lang w:val="ru-RU"/>
        </w:rPr>
      </w:pPr>
      <w:r w:rsidRPr="00FC132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416FF" w:rsidRPr="00FC1327" w:rsidRDefault="00FC1327">
      <w:pPr>
        <w:numPr>
          <w:ilvl w:val="0"/>
          <w:numId w:val="11"/>
        </w:numPr>
        <w:spacing w:after="0" w:line="264" w:lineRule="auto"/>
        <w:jc w:val="both"/>
        <w:rPr>
          <w:lang w:val="ru-RU"/>
        </w:rPr>
      </w:pPr>
      <w:r w:rsidRPr="00FC132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416FF" w:rsidRPr="00FC1327" w:rsidRDefault="00FC1327">
      <w:pPr>
        <w:numPr>
          <w:ilvl w:val="0"/>
          <w:numId w:val="11"/>
        </w:numPr>
        <w:spacing w:after="0" w:line="264" w:lineRule="auto"/>
        <w:jc w:val="both"/>
        <w:rPr>
          <w:lang w:val="ru-RU"/>
        </w:rPr>
      </w:pPr>
      <w:r w:rsidRPr="00FC132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416FF" w:rsidRPr="00FC1327" w:rsidRDefault="00FC1327">
      <w:pPr>
        <w:numPr>
          <w:ilvl w:val="0"/>
          <w:numId w:val="11"/>
        </w:numPr>
        <w:spacing w:after="0" w:line="264" w:lineRule="auto"/>
        <w:jc w:val="both"/>
        <w:rPr>
          <w:lang w:val="ru-RU"/>
        </w:rPr>
      </w:pPr>
      <w:r w:rsidRPr="00FC132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416FF" w:rsidRDefault="00FC1327">
      <w:pPr>
        <w:spacing w:after="0" w:line="264" w:lineRule="auto"/>
        <w:ind w:left="120"/>
        <w:jc w:val="both"/>
      </w:pPr>
      <w:r>
        <w:rPr>
          <w:rFonts w:ascii="Times New Roman" w:hAnsi="Times New Roman"/>
          <w:b/>
          <w:color w:val="000000"/>
          <w:sz w:val="28"/>
        </w:rPr>
        <w:t>Работа с информацией:</w:t>
      </w:r>
    </w:p>
    <w:p w:rsidR="00F416FF" w:rsidRPr="00FC1327" w:rsidRDefault="00FC1327">
      <w:pPr>
        <w:numPr>
          <w:ilvl w:val="0"/>
          <w:numId w:val="12"/>
        </w:numPr>
        <w:spacing w:after="0" w:line="264" w:lineRule="auto"/>
        <w:jc w:val="both"/>
        <w:rPr>
          <w:lang w:val="ru-RU"/>
        </w:rPr>
      </w:pPr>
      <w:r w:rsidRPr="00FC132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416FF" w:rsidRPr="00FC1327" w:rsidRDefault="00FC1327">
      <w:pPr>
        <w:numPr>
          <w:ilvl w:val="0"/>
          <w:numId w:val="12"/>
        </w:numPr>
        <w:spacing w:after="0" w:line="264" w:lineRule="auto"/>
        <w:jc w:val="both"/>
        <w:rPr>
          <w:lang w:val="ru-RU"/>
        </w:rPr>
      </w:pPr>
      <w:r w:rsidRPr="00FC132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416FF" w:rsidRPr="00FC1327" w:rsidRDefault="00FC1327">
      <w:pPr>
        <w:numPr>
          <w:ilvl w:val="0"/>
          <w:numId w:val="12"/>
        </w:numPr>
        <w:spacing w:after="0" w:line="264" w:lineRule="auto"/>
        <w:jc w:val="both"/>
        <w:rPr>
          <w:lang w:val="ru-RU"/>
        </w:rPr>
      </w:pPr>
      <w:r w:rsidRPr="00FC132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416FF" w:rsidRPr="00FC1327" w:rsidRDefault="00FC1327">
      <w:pPr>
        <w:numPr>
          <w:ilvl w:val="0"/>
          <w:numId w:val="12"/>
        </w:numPr>
        <w:spacing w:after="0" w:line="264" w:lineRule="auto"/>
        <w:jc w:val="both"/>
        <w:rPr>
          <w:lang w:val="ru-RU"/>
        </w:rPr>
      </w:pPr>
      <w:r w:rsidRPr="00FC132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416FF" w:rsidRPr="00FC1327" w:rsidRDefault="00FC1327">
      <w:pPr>
        <w:numPr>
          <w:ilvl w:val="0"/>
          <w:numId w:val="12"/>
        </w:numPr>
        <w:spacing w:after="0" w:line="264" w:lineRule="auto"/>
        <w:jc w:val="both"/>
        <w:rPr>
          <w:lang w:val="ru-RU"/>
        </w:rPr>
      </w:pPr>
      <w:r w:rsidRPr="00FC132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416FF" w:rsidRPr="00FC1327" w:rsidRDefault="00FC1327">
      <w:pPr>
        <w:numPr>
          <w:ilvl w:val="0"/>
          <w:numId w:val="12"/>
        </w:numPr>
        <w:spacing w:after="0" w:line="264" w:lineRule="auto"/>
        <w:jc w:val="both"/>
        <w:rPr>
          <w:lang w:val="ru-RU"/>
        </w:rPr>
      </w:pPr>
      <w:r w:rsidRPr="00FC1327">
        <w:rPr>
          <w:rFonts w:ascii="Times New Roman" w:hAnsi="Times New Roman"/>
          <w:color w:val="000000"/>
          <w:sz w:val="28"/>
          <w:lang w:val="ru-RU"/>
        </w:rPr>
        <w:t>эффективно запоминать и систематизировать информацию.</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Коммуникативные универсальные учебные действия</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Общение:</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выражать себя (свою точку зрения) в устных и письменных текстах;</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416FF" w:rsidRPr="00FC1327" w:rsidRDefault="00FC1327">
      <w:pPr>
        <w:numPr>
          <w:ilvl w:val="0"/>
          <w:numId w:val="13"/>
        </w:numPr>
        <w:spacing w:after="0" w:line="264" w:lineRule="auto"/>
        <w:jc w:val="both"/>
        <w:rPr>
          <w:lang w:val="ru-RU"/>
        </w:rPr>
      </w:pPr>
      <w:r w:rsidRPr="00FC132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Регулятивные универсальные учебные действия</w:t>
      </w:r>
    </w:p>
    <w:p w:rsidR="00F416FF" w:rsidRPr="00FC1327" w:rsidRDefault="00FC1327">
      <w:pPr>
        <w:spacing w:after="0" w:line="264" w:lineRule="auto"/>
        <w:ind w:firstLine="600"/>
        <w:jc w:val="both"/>
        <w:rPr>
          <w:lang w:val="ru-RU"/>
        </w:rPr>
      </w:pPr>
      <w:r w:rsidRPr="00FC1327">
        <w:rPr>
          <w:rFonts w:ascii="Times New Roman" w:hAnsi="Times New Roman"/>
          <w:b/>
          <w:color w:val="000000"/>
          <w:sz w:val="28"/>
          <w:lang w:val="ru-RU"/>
        </w:rPr>
        <w:t>Совместная деятельность</w:t>
      </w:r>
    </w:p>
    <w:p w:rsidR="00F416FF" w:rsidRPr="00FC1327" w:rsidRDefault="00FC1327">
      <w:pPr>
        <w:numPr>
          <w:ilvl w:val="0"/>
          <w:numId w:val="14"/>
        </w:numPr>
        <w:spacing w:after="0" w:line="264" w:lineRule="auto"/>
        <w:jc w:val="both"/>
        <w:rPr>
          <w:lang w:val="ru-RU"/>
        </w:rPr>
      </w:pPr>
      <w:r w:rsidRPr="00FC132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416FF" w:rsidRPr="00FC1327" w:rsidRDefault="00FC1327">
      <w:pPr>
        <w:numPr>
          <w:ilvl w:val="0"/>
          <w:numId w:val="14"/>
        </w:numPr>
        <w:spacing w:after="0" w:line="264" w:lineRule="auto"/>
        <w:jc w:val="both"/>
        <w:rPr>
          <w:lang w:val="ru-RU"/>
        </w:rPr>
      </w:pPr>
      <w:r w:rsidRPr="00FC132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416FF" w:rsidRPr="00FC1327" w:rsidRDefault="00FC1327">
      <w:pPr>
        <w:numPr>
          <w:ilvl w:val="0"/>
          <w:numId w:val="14"/>
        </w:numPr>
        <w:spacing w:after="0" w:line="264" w:lineRule="auto"/>
        <w:jc w:val="both"/>
        <w:rPr>
          <w:lang w:val="ru-RU"/>
        </w:rPr>
      </w:pPr>
      <w:r w:rsidRPr="00FC132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416FF" w:rsidRPr="00FC1327" w:rsidRDefault="00FC1327">
      <w:pPr>
        <w:numPr>
          <w:ilvl w:val="0"/>
          <w:numId w:val="14"/>
        </w:numPr>
        <w:spacing w:after="0" w:line="264" w:lineRule="auto"/>
        <w:jc w:val="both"/>
        <w:rPr>
          <w:lang w:val="ru-RU"/>
        </w:rPr>
      </w:pPr>
      <w:r w:rsidRPr="00FC132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416FF" w:rsidRPr="00FC1327" w:rsidRDefault="00FC1327">
      <w:pPr>
        <w:numPr>
          <w:ilvl w:val="0"/>
          <w:numId w:val="14"/>
        </w:numPr>
        <w:spacing w:after="0" w:line="264" w:lineRule="auto"/>
        <w:jc w:val="both"/>
        <w:rPr>
          <w:lang w:val="ru-RU"/>
        </w:rPr>
      </w:pPr>
      <w:r w:rsidRPr="00FC132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16FF" w:rsidRPr="00FC1327" w:rsidRDefault="00FC1327">
      <w:pPr>
        <w:numPr>
          <w:ilvl w:val="0"/>
          <w:numId w:val="14"/>
        </w:numPr>
        <w:spacing w:after="0" w:line="264" w:lineRule="auto"/>
        <w:jc w:val="both"/>
        <w:rPr>
          <w:lang w:val="ru-RU"/>
        </w:rPr>
      </w:pPr>
      <w:r w:rsidRPr="00FC132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416FF" w:rsidRPr="00FC1327" w:rsidRDefault="00FC1327">
      <w:pPr>
        <w:numPr>
          <w:ilvl w:val="0"/>
          <w:numId w:val="14"/>
        </w:numPr>
        <w:spacing w:after="0" w:line="264" w:lineRule="auto"/>
        <w:jc w:val="both"/>
        <w:rPr>
          <w:lang w:val="ru-RU"/>
        </w:rPr>
      </w:pPr>
      <w:r w:rsidRPr="00FC132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416FF" w:rsidRDefault="00FC1327">
      <w:pPr>
        <w:spacing w:after="0" w:line="264" w:lineRule="auto"/>
        <w:ind w:firstLine="600"/>
        <w:jc w:val="both"/>
      </w:pPr>
      <w:r>
        <w:rPr>
          <w:rFonts w:ascii="Times New Roman" w:hAnsi="Times New Roman"/>
          <w:b/>
          <w:color w:val="333333"/>
          <w:sz w:val="28"/>
        </w:rPr>
        <w:t>Самоорганизация</w:t>
      </w:r>
    </w:p>
    <w:p w:rsidR="00F416FF" w:rsidRPr="00FC1327" w:rsidRDefault="00FC1327">
      <w:pPr>
        <w:numPr>
          <w:ilvl w:val="0"/>
          <w:numId w:val="15"/>
        </w:numPr>
        <w:spacing w:after="0" w:line="264" w:lineRule="auto"/>
        <w:jc w:val="both"/>
        <w:rPr>
          <w:lang w:val="ru-RU"/>
        </w:rPr>
      </w:pPr>
      <w:r w:rsidRPr="00FC1327">
        <w:rPr>
          <w:rFonts w:ascii="Times New Roman" w:hAnsi="Times New Roman"/>
          <w:color w:val="000000"/>
          <w:sz w:val="28"/>
          <w:lang w:val="ru-RU"/>
        </w:rPr>
        <w:t>выявлять проблемы для решения в жизненных и учебных ситуациях;</w:t>
      </w:r>
    </w:p>
    <w:p w:rsidR="00F416FF" w:rsidRPr="00FC1327" w:rsidRDefault="00FC1327">
      <w:pPr>
        <w:numPr>
          <w:ilvl w:val="0"/>
          <w:numId w:val="15"/>
        </w:numPr>
        <w:spacing w:after="0" w:line="264" w:lineRule="auto"/>
        <w:jc w:val="both"/>
        <w:rPr>
          <w:lang w:val="ru-RU"/>
        </w:rPr>
      </w:pPr>
      <w:r w:rsidRPr="00FC132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416FF" w:rsidRPr="00FC1327" w:rsidRDefault="00FC1327">
      <w:pPr>
        <w:numPr>
          <w:ilvl w:val="0"/>
          <w:numId w:val="15"/>
        </w:numPr>
        <w:spacing w:after="0" w:line="264" w:lineRule="auto"/>
        <w:jc w:val="both"/>
        <w:rPr>
          <w:lang w:val="ru-RU"/>
        </w:rPr>
      </w:pPr>
      <w:r w:rsidRPr="00FC132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416FF" w:rsidRPr="00FC1327" w:rsidRDefault="00FC1327">
      <w:pPr>
        <w:numPr>
          <w:ilvl w:val="0"/>
          <w:numId w:val="15"/>
        </w:numPr>
        <w:spacing w:after="0" w:line="264" w:lineRule="auto"/>
        <w:jc w:val="both"/>
        <w:rPr>
          <w:lang w:val="ru-RU"/>
        </w:rPr>
      </w:pPr>
      <w:r w:rsidRPr="00FC132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416FF" w:rsidRPr="00FC1327" w:rsidRDefault="00FC1327">
      <w:pPr>
        <w:numPr>
          <w:ilvl w:val="0"/>
          <w:numId w:val="15"/>
        </w:numPr>
        <w:spacing w:after="0" w:line="264" w:lineRule="auto"/>
        <w:jc w:val="both"/>
        <w:rPr>
          <w:lang w:val="ru-RU"/>
        </w:rPr>
      </w:pPr>
      <w:r w:rsidRPr="00FC1327">
        <w:rPr>
          <w:rFonts w:ascii="Times New Roman" w:hAnsi="Times New Roman"/>
          <w:color w:val="000000"/>
          <w:sz w:val="28"/>
          <w:lang w:val="ru-RU"/>
        </w:rPr>
        <w:t>проводить выбор и брать ответственность за решение.</w:t>
      </w:r>
    </w:p>
    <w:p w:rsidR="00F416FF" w:rsidRDefault="00FC1327">
      <w:pPr>
        <w:spacing w:after="0" w:line="264" w:lineRule="auto"/>
        <w:ind w:firstLine="600"/>
        <w:jc w:val="both"/>
      </w:pPr>
      <w:r>
        <w:rPr>
          <w:rFonts w:ascii="Times New Roman" w:hAnsi="Times New Roman"/>
          <w:b/>
          <w:color w:val="000000"/>
          <w:sz w:val="28"/>
        </w:rPr>
        <w:t>Самоконтроль</w:t>
      </w:r>
    </w:p>
    <w:p w:rsidR="00F416FF" w:rsidRPr="00FC1327" w:rsidRDefault="00FC1327">
      <w:pPr>
        <w:numPr>
          <w:ilvl w:val="0"/>
          <w:numId w:val="16"/>
        </w:numPr>
        <w:spacing w:after="0" w:line="264" w:lineRule="auto"/>
        <w:jc w:val="both"/>
        <w:rPr>
          <w:lang w:val="ru-RU"/>
        </w:rPr>
      </w:pPr>
      <w:r w:rsidRPr="00FC1327">
        <w:rPr>
          <w:rFonts w:ascii="Times New Roman" w:hAnsi="Times New Roman"/>
          <w:color w:val="000000"/>
          <w:sz w:val="28"/>
          <w:lang w:val="ru-RU"/>
        </w:rPr>
        <w:t>владеть способами самоконтроля, самомотивации и рефлексии;</w:t>
      </w:r>
    </w:p>
    <w:p w:rsidR="00F416FF" w:rsidRPr="00FC1327" w:rsidRDefault="00FC1327">
      <w:pPr>
        <w:numPr>
          <w:ilvl w:val="0"/>
          <w:numId w:val="16"/>
        </w:numPr>
        <w:spacing w:after="0" w:line="264" w:lineRule="auto"/>
        <w:jc w:val="both"/>
        <w:rPr>
          <w:lang w:val="ru-RU"/>
        </w:rPr>
      </w:pPr>
      <w:r w:rsidRPr="00FC1327">
        <w:rPr>
          <w:rFonts w:ascii="Times New Roman" w:hAnsi="Times New Roman"/>
          <w:color w:val="000000"/>
          <w:sz w:val="28"/>
          <w:lang w:val="ru-RU"/>
        </w:rPr>
        <w:t>давать оценку ситуации и предлагать план её изменения;</w:t>
      </w:r>
    </w:p>
    <w:p w:rsidR="00F416FF" w:rsidRPr="00FC1327" w:rsidRDefault="00FC1327">
      <w:pPr>
        <w:numPr>
          <w:ilvl w:val="0"/>
          <w:numId w:val="16"/>
        </w:numPr>
        <w:spacing w:after="0" w:line="264" w:lineRule="auto"/>
        <w:jc w:val="both"/>
        <w:rPr>
          <w:lang w:val="ru-RU"/>
        </w:rPr>
      </w:pPr>
      <w:r w:rsidRPr="00FC132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416FF" w:rsidRPr="00FC1327" w:rsidRDefault="00FC1327">
      <w:pPr>
        <w:numPr>
          <w:ilvl w:val="0"/>
          <w:numId w:val="16"/>
        </w:numPr>
        <w:spacing w:after="0" w:line="264" w:lineRule="auto"/>
        <w:jc w:val="both"/>
        <w:rPr>
          <w:lang w:val="ru-RU"/>
        </w:rPr>
      </w:pPr>
      <w:r w:rsidRPr="00FC132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416FF" w:rsidRPr="00FC1327" w:rsidRDefault="00FC1327">
      <w:pPr>
        <w:numPr>
          <w:ilvl w:val="0"/>
          <w:numId w:val="16"/>
        </w:numPr>
        <w:spacing w:after="0" w:line="264" w:lineRule="auto"/>
        <w:jc w:val="both"/>
        <w:rPr>
          <w:lang w:val="ru-RU"/>
        </w:rPr>
      </w:pPr>
      <w:r w:rsidRPr="00FC132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416FF" w:rsidRPr="00FC1327" w:rsidRDefault="00FC1327">
      <w:pPr>
        <w:numPr>
          <w:ilvl w:val="0"/>
          <w:numId w:val="16"/>
        </w:numPr>
        <w:spacing w:after="0" w:line="264" w:lineRule="auto"/>
        <w:jc w:val="both"/>
        <w:rPr>
          <w:lang w:val="ru-RU"/>
        </w:rPr>
      </w:pPr>
      <w:r w:rsidRPr="00FC1327">
        <w:rPr>
          <w:rFonts w:ascii="Times New Roman" w:hAnsi="Times New Roman"/>
          <w:color w:val="000000"/>
          <w:sz w:val="28"/>
          <w:lang w:val="ru-RU"/>
        </w:rPr>
        <w:t>оценивать соответствие результата цели и условиям.</w:t>
      </w:r>
    </w:p>
    <w:p w:rsidR="00F416FF" w:rsidRDefault="00FC1327">
      <w:pPr>
        <w:spacing w:after="0" w:line="264" w:lineRule="auto"/>
        <w:ind w:firstLine="600"/>
        <w:jc w:val="both"/>
      </w:pPr>
      <w:r>
        <w:rPr>
          <w:rFonts w:ascii="Times New Roman" w:hAnsi="Times New Roman"/>
          <w:b/>
          <w:color w:val="000000"/>
          <w:sz w:val="28"/>
        </w:rPr>
        <w:t xml:space="preserve">Эмоциональный интеллект </w:t>
      </w:r>
    </w:p>
    <w:p w:rsidR="00F416FF" w:rsidRPr="00FC1327" w:rsidRDefault="00FC1327">
      <w:pPr>
        <w:numPr>
          <w:ilvl w:val="0"/>
          <w:numId w:val="17"/>
        </w:numPr>
        <w:spacing w:after="0" w:line="264" w:lineRule="auto"/>
        <w:jc w:val="both"/>
        <w:rPr>
          <w:lang w:val="ru-RU"/>
        </w:rPr>
      </w:pPr>
      <w:r w:rsidRPr="00FC1327">
        <w:rPr>
          <w:rFonts w:ascii="Times New Roman" w:hAnsi="Times New Roman"/>
          <w:color w:val="000000"/>
          <w:sz w:val="28"/>
          <w:lang w:val="ru-RU"/>
        </w:rPr>
        <w:t>различать, называть и управлять собственными эмоциями и эмоциями других;</w:t>
      </w:r>
    </w:p>
    <w:p w:rsidR="00F416FF" w:rsidRPr="00FC1327" w:rsidRDefault="00FC1327">
      <w:pPr>
        <w:numPr>
          <w:ilvl w:val="0"/>
          <w:numId w:val="17"/>
        </w:numPr>
        <w:spacing w:after="0" w:line="264" w:lineRule="auto"/>
        <w:jc w:val="both"/>
        <w:rPr>
          <w:lang w:val="ru-RU"/>
        </w:rPr>
      </w:pPr>
      <w:r w:rsidRPr="00FC1327">
        <w:rPr>
          <w:rFonts w:ascii="Times New Roman" w:hAnsi="Times New Roman"/>
          <w:color w:val="000000"/>
          <w:sz w:val="28"/>
          <w:lang w:val="ru-RU"/>
        </w:rPr>
        <w:t>выявлять и анализировать причины эмоций;</w:t>
      </w:r>
    </w:p>
    <w:p w:rsidR="00F416FF" w:rsidRPr="00FC1327" w:rsidRDefault="00FC1327">
      <w:pPr>
        <w:numPr>
          <w:ilvl w:val="0"/>
          <w:numId w:val="17"/>
        </w:numPr>
        <w:spacing w:after="0" w:line="264" w:lineRule="auto"/>
        <w:jc w:val="both"/>
        <w:rPr>
          <w:lang w:val="ru-RU"/>
        </w:rPr>
      </w:pPr>
      <w:r w:rsidRPr="00FC1327">
        <w:rPr>
          <w:rFonts w:ascii="Times New Roman" w:hAnsi="Times New Roman"/>
          <w:color w:val="000000"/>
          <w:sz w:val="28"/>
          <w:lang w:val="ru-RU"/>
        </w:rPr>
        <w:t>ставить себя на место другого человека, понимать мотивы и намерения другого;</w:t>
      </w:r>
    </w:p>
    <w:p w:rsidR="00F416FF" w:rsidRDefault="00FC1327">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416FF" w:rsidRDefault="00FC1327">
      <w:pPr>
        <w:spacing w:after="0" w:line="264" w:lineRule="auto"/>
        <w:ind w:firstLine="600"/>
        <w:jc w:val="both"/>
      </w:pPr>
      <w:r>
        <w:rPr>
          <w:rFonts w:ascii="Times New Roman" w:hAnsi="Times New Roman"/>
          <w:b/>
          <w:color w:val="000000"/>
          <w:sz w:val="28"/>
        </w:rPr>
        <w:t>Принимать себя и других</w:t>
      </w:r>
    </w:p>
    <w:p w:rsidR="00F416FF" w:rsidRPr="00FC1327" w:rsidRDefault="00FC1327">
      <w:pPr>
        <w:numPr>
          <w:ilvl w:val="0"/>
          <w:numId w:val="18"/>
        </w:numPr>
        <w:spacing w:after="0" w:line="264" w:lineRule="auto"/>
        <w:jc w:val="both"/>
        <w:rPr>
          <w:lang w:val="ru-RU"/>
        </w:rPr>
      </w:pPr>
      <w:r w:rsidRPr="00FC132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416FF" w:rsidRPr="00FC1327" w:rsidRDefault="00FC1327">
      <w:pPr>
        <w:numPr>
          <w:ilvl w:val="0"/>
          <w:numId w:val="18"/>
        </w:numPr>
        <w:spacing w:after="0" w:line="264" w:lineRule="auto"/>
        <w:jc w:val="both"/>
        <w:rPr>
          <w:lang w:val="ru-RU"/>
        </w:rPr>
      </w:pPr>
      <w:r w:rsidRPr="00FC1327">
        <w:rPr>
          <w:rFonts w:ascii="Times New Roman" w:hAnsi="Times New Roman"/>
          <w:color w:val="000000"/>
          <w:sz w:val="28"/>
          <w:lang w:val="ru-RU"/>
        </w:rPr>
        <w:t>принимать себя и других, не осуждая;</w:t>
      </w:r>
    </w:p>
    <w:p w:rsidR="00F416FF" w:rsidRDefault="00FC1327">
      <w:pPr>
        <w:numPr>
          <w:ilvl w:val="0"/>
          <w:numId w:val="18"/>
        </w:numPr>
        <w:spacing w:after="0" w:line="264" w:lineRule="auto"/>
        <w:jc w:val="both"/>
      </w:pPr>
      <w:r>
        <w:rPr>
          <w:rFonts w:ascii="Times New Roman" w:hAnsi="Times New Roman"/>
          <w:color w:val="000000"/>
          <w:sz w:val="28"/>
        </w:rPr>
        <w:t>открытость себе и другим;</w:t>
      </w:r>
    </w:p>
    <w:p w:rsidR="00F416FF" w:rsidRPr="00FC1327" w:rsidRDefault="00FC1327">
      <w:pPr>
        <w:numPr>
          <w:ilvl w:val="0"/>
          <w:numId w:val="18"/>
        </w:numPr>
        <w:spacing w:after="0" w:line="264" w:lineRule="auto"/>
        <w:jc w:val="both"/>
        <w:rPr>
          <w:lang w:val="ru-RU"/>
        </w:rPr>
      </w:pPr>
      <w:r w:rsidRPr="00FC1327">
        <w:rPr>
          <w:rFonts w:ascii="Times New Roman" w:hAnsi="Times New Roman"/>
          <w:color w:val="000000"/>
          <w:sz w:val="28"/>
          <w:lang w:val="ru-RU"/>
        </w:rPr>
        <w:t>осознавать невозможность контролировать всё вокруг.</w:t>
      </w:r>
    </w:p>
    <w:p w:rsidR="00F416FF" w:rsidRPr="00FC1327" w:rsidRDefault="00F416FF">
      <w:pPr>
        <w:spacing w:after="0" w:line="264" w:lineRule="auto"/>
        <w:ind w:left="120"/>
        <w:jc w:val="both"/>
        <w:rPr>
          <w:lang w:val="ru-RU"/>
        </w:rPr>
      </w:pPr>
    </w:p>
    <w:p w:rsidR="00F416FF" w:rsidRPr="00FC1327" w:rsidRDefault="00FC1327">
      <w:pPr>
        <w:spacing w:after="0" w:line="264" w:lineRule="auto"/>
        <w:ind w:left="120"/>
        <w:jc w:val="both"/>
        <w:rPr>
          <w:lang w:val="ru-RU"/>
        </w:rPr>
      </w:pPr>
      <w:r w:rsidRPr="00FC1327">
        <w:rPr>
          <w:rFonts w:ascii="Times New Roman" w:hAnsi="Times New Roman"/>
          <w:b/>
          <w:color w:val="000000"/>
          <w:sz w:val="28"/>
          <w:lang w:val="ru-RU"/>
        </w:rPr>
        <w:t>ПРЕДМЕТНЫЕ РЕЗУЛЬТАТЫ</w:t>
      </w:r>
    </w:p>
    <w:p w:rsidR="00F416FF" w:rsidRPr="00FC1327" w:rsidRDefault="00F416FF">
      <w:pPr>
        <w:spacing w:after="0" w:line="264" w:lineRule="auto"/>
        <w:ind w:left="120"/>
        <w:jc w:val="both"/>
        <w:rPr>
          <w:lang w:val="ru-RU"/>
        </w:rPr>
      </w:pP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C1327">
        <w:rPr>
          <w:rFonts w:ascii="Times New Roman" w:hAnsi="Times New Roman"/>
          <w:b/>
          <w:i/>
          <w:color w:val="000000"/>
          <w:sz w:val="28"/>
          <w:lang w:val="ru-RU"/>
        </w:rPr>
        <w:t>в 5 классе</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 владеть основными видами речевой деятельности: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орфографическими навыками: правильно писать изученные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FC1327">
        <w:rPr>
          <w:rFonts w:ascii="Times New Roman" w:hAnsi="Times New Roman"/>
          <w:color w:val="000000"/>
          <w:sz w:val="28"/>
          <w:lang w:val="ru-RU"/>
        </w:rPr>
        <w:t>/-</w:t>
      </w:r>
      <w:r>
        <w:rPr>
          <w:rFonts w:ascii="Times New Roman" w:hAnsi="Times New Roman"/>
          <w:color w:val="000000"/>
          <w:sz w:val="28"/>
        </w:rPr>
        <w:t>or</w:t>
      </w:r>
      <w:r w:rsidRPr="00FC1327">
        <w:rPr>
          <w:rFonts w:ascii="Times New Roman" w:hAnsi="Times New Roman"/>
          <w:color w:val="000000"/>
          <w:sz w:val="28"/>
          <w:lang w:val="ru-RU"/>
        </w:rPr>
        <w:t>, -</w:t>
      </w:r>
      <w:r>
        <w:rPr>
          <w:rFonts w:ascii="Times New Roman" w:hAnsi="Times New Roman"/>
          <w:color w:val="000000"/>
          <w:sz w:val="28"/>
        </w:rPr>
        <w:t>ist</w:t>
      </w:r>
      <w:r w:rsidRPr="00FC1327">
        <w:rPr>
          <w:rFonts w:ascii="Times New Roman" w:hAnsi="Times New Roman"/>
          <w:color w:val="000000"/>
          <w:sz w:val="28"/>
          <w:lang w:val="ru-RU"/>
        </w:rPr>
        <w:t>, -</w:t>
      </w:r>
      <w:r>
        <w:rPr>
          <w:rFonts w:ascii="Times New Roman" w:hAnsi="Times New Roman"/>
          <w:color w:val="000000"/>
          <w:sz w:val="28"/>
        </w:rPr>
        <w:t>sion</w:t>
      </w:r>
      <w:r w:rsidRPr="00FC1327">
        <w:rPr>
          <w:rFonts w:ascii="Times New Roman" w:hAnsi="Times New Roman"/>
          <w:color w:val="000000"/>
          <w:sz w:val="28"/>
          <w:lang w:val="ru-RU"/>
        </w:rPr>
        <w:t>/-</w:t>
      </w:r>
      <w:r>
        <w:rPr>
          <w:rFonts w:ascii="Times New Roman" w:hAnsi="Times New Roman"/>
          <w:color w:val="000000"/>
          <w:sz w:val="28"/>
        </w:rPr>
        <w:t>tion</w:t>
      </w:r>
      <w:r w:rsidRPr="00FC132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FC1327">
        <w:rPr>
          <w:rFonts w:ascii="Times New Roman" w:hAnsi="Times New Roman"/>
          <w:color w:val="000000"/>
          <w:sz w:val="28"/>
          <w:lang w:val="ru-RU"/>
        </w:rPr>
        <w:t>, -</w:t>
      </w:r>
      <w:r>
        <w:rPr>
          <w:rFonts w:ascii="Times New Roman" w:hAnsi="Times New Roman"/>
          <w:color w:val="000000"/>
          <w:sz w:val="28"/>
        </w:rPr>
        <w:t>ian</w:t>
      </w:r>
      <w:r w:rsidRPr="00FC1327">
        <w:rPr>
          <w:rFonts w:ascii="Times New Roman" w:hAnsi="Times New Roman"/>
          <w:color w:val="000000"/>
          <w:sz w:val="28"/>
          <w:lang w:val="ru-RU"/>
        </w:rPr>
        <w:t>/-</w:t>
      </w:r>
      <w:r>
        <w:rPr>
          <w:rFonts w:ascii="Times New Roman" w:hAnsi="Times New Roman"/>
          <w:color w:val="000000"/>
          <w:sz w:val="28"/>
        </w:rPr>
        <w:t>an</w:t>
      </w:r>
      <w:r w:rsidRPr="00FC1327">
        <w:rPr>
          <w:rFonts w:ascii="Times New Roman" w:hAnsi="Times New Roman"/>
          <w:color w:val="000000"/>
          <w:sz w:val="28"/>
          <w:lang w:val="ru-RU"/>
        </w:rPr>
        <w:t>, наречия с суффиксом -</w:t>
      </w:r>
      <w:r>
        <w:rPr>
          <w:rFonts w:ascii="Times New Roman" w:hAnsi="Times New Roman"/>
          <w:color w:val="000000"/>
          <w:sz w:val="28"/>
        </w:rPr>
        <w:t>ly</w:t>
      </w:r>
      <w:r w:rsidRPr="00FC132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предложения с несколькими обстоятельствами, следующими в определённом порядке;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w:t>
      </w:r>
      <w:r>
        <w:rPr>
          <w:rFonts w:ascii="Times New Roman" w:hAnsi="Times New Roman"/>
          <w:color w:val="000000"/>
          <w:sz w:val="28"/>
        </w:rPr>
        <w:t>Future</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C1327">
        <w:rPr>
          <w:rFonts w:ascii="Times New Roman" w:hAnsi="Times New Roman"/>
          <w:color w:val="000000"/>
          <w:sz w:val="28"/>
          <w:lang w:val="ru-RU"/>
        </w:rPr>
        <w:t xml:space="preserve"> </w:t>
      </w:r>
      <w:r>
        <w:rPr>
          <w:rFonts w:ascii="Times New Roman" w:hAnsi="Times New Roman"/>
          <w:color w:val="000000"/>
          <w:sz w:val="28"/>
        </w:rPr>
        <w:t>Perfect</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имена существительные с причастиями настоящего и прошедшего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5) владеть социокультурными знаниями и умениями: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страны (стран)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C1327">
        <w:rPr>
          <w:rFonts w:ascii="Times New Roman" w:hAnsi="Times New Roman"/>
          <w:b/>
          <w:i/>
          <w:color w:val="000000"/>
          <w:sz w:val="28"/>
          <w:lang w:val="ru-RU"/>
        </w:rPr>
        <w:t>в 6 классе: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 владеть основными видами речевой деятельности: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FC132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орфографическими навыками: правильно писать изученные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FC132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FC1327">
        <w:rPr>
          <w:rFonts w:ascii="Times New Roman" w:hAnsi="Times New Roman"/>
          <w:color w:val="000000"/>
          <w:sz w:val="28"/>
          <w:lang w:val="ru-RU"/>
        </w:rPr>
        <w:t>, -</w:t>
      </w:r>
      <w:r>
        <w:rPr>
          <w:rFonts w:ascii="Times New Roman" w:hAnsi="Times New Roman"/>
          <w:color w:val="000000"/>
          <w:sz w:val="28"/>
        </w:rPr>
        <w:t>less</w:t>
      </w:r>
      <w:r w:rsidRPr="00FC1327">
        <w:rPr>
          <w:rFonts w:ascii="Times New Roman" w:hAnsi="Times New Roman"/>
          <w:color w:val="000000"/>
          <w:sz w:val="28"/>
          <w:lang w:val="ru-RU"/>
        </w:rPr>
        <w:t>, -</w:t>
      </w:r>
      <w:r>
        <w:rPr>
          <w:rFonts w:ascii="Times New Roman" w:hAnsi="Times New Roman"/>
          <w:color w:val="000000"/>
          <w:sz w:val="28"/>
        </w:rPr>
        <w:t>ive</w:t>
      </w:r>
      <w:r w:rsidRPr="00FC1327">
        <w:rPr>
          <w:rFonts w:ascii="Times New Roman" w:hAnsi="Times New Roman"/>
          <w:color w:val="000000"/>
          <w:sz w:val="28"/>
          <w:lang w:val="ru-RU"/>
        </w:rPr>
        <w:t>, -</w:t>
      </w:r>
      <w:r>
        <w:rPr>
          <w:rFonts w:ascii="Times New Roman" w:hAnsi="Times New Roman"/>
          <w:color w:val="000000"/>
          <w:sz w:val="28"/>
        </w:rPr>
        <w:t>al</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C1327">
        <w:rPr>
          <w:rFonts w:ascii="Times New Roman" w:hAnsi="Times New Roman"/>
          <w:color w:val="000000"/>
          <w:sz w:val="28"/>
          <w:lang w:val="ru-RU"/>
        </w:rPr>
        <w:t xml:space="preserve">, </w:t>
      </w:r>
      <w:r>
        <w:rPr>
          <w:rFonts w:ascii="Times New Roman" w:hAnsi="Times New Roman"/>
          <w:color w:val="000000"/>
          <w:sz w:val="28"/>
        </w:rPr>
        <w:t>which</w:t>
      </w:r>
      <w:r w:rsidRPr="00FC1327">
        <w:rPr>
          <w:rFonts w:ascii="Times New Roman" w:hAnsi="Times New Roman"/>
          <w:color w:val="000000"/>
          <w:sz w:val="28"/>
          <w:lang w:val="ru-RU"/>
        </w:rPr>
        <w:t xml:space="preserve">, </w:t>
      </w:r>
      <w:r>
        <w:rPr>
          <w:rFonts w:ascii="Times New Roman" w:hAnsi="Times New Roman"/>
          <w:color w:val="000000"/>
          <w:sz w:val="28"/>
        </w:rPr>
        <w:t>that</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C1327">
        <w:rPr>
          <w:rFonts w:ascii="Times New Roman" w:hAnsi="Times New Roman"/>
          <w:color w:val="000000"/>
          <w:sz w:val="28"/>
          <w:lang w:val="ru-RU"/>
        </w:rPr>
        <w:t xml:space="preserve">, </w:t>
      </w:r>
      <w:r>
        <w:rPr>
          <w:rFonts w:ascii="Times New Roman" w:hAnsi="Times New Roman"/>
          <w:color w:val="000000"/>
          <w:sz w:val="28"/>
        </w:rPr>
        <w:t>since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C1327">
        <w:rPr>
          <w:rFonts w:ascii="Times New Roman" w:hAnsi="Times New Roman"/>
          <w:color w:val="000000"/>
          <w:sz w:val="28"/>
          <w:lang w:val="ru-RU"/>
        </w:rPr>
        <w:t xml:space="preserve"> … </w:t>
      </w:r>
      <w:r>
        <w:rPr>
          <w:rFonts w:ascii="Times New Roman" w:hAnsi="Times New Roman"/>
          <w:color w:val="000000"/>
          <w:sz w:val="28"/>
        </w:rPr>
        <w:t>as</w:t>
      </w:r>
      <w:r w:rsidRPr="00FC1327">
        <w:rPr>
          <w:rFonts w:ascii="Times New Roman" w:hAnsi="Times New Roman"/>
          <w:color w:val="000000"/>
          <w:sz w:val="28"/>
          <w:lang w:val="ru-RU"/>
        </w:rPr>
        <w:t xml:space="preserve">, </w:t>
      </w:r>
      <w:r>
        <w:rPr>
          <w:rFonts w:ascii="Times New Roman" w:hAnsi="Times New Roman"/>
          <w:color w:val="000000"/>
          <w:sz w:val="28"/>
        </w:rPr>
        <w:t>not</w:t>
      </w:r>
      <w:r w:rsidRPr="00FC1327">
        <w:rPr>
          <w:rFonts w:ascii="Times New Roman" w:hAnsi="Times New Roman"/>
          <w:color w:val="000000"/>
          <w:sz w:val="28"/>
          <w:lang w:val="ru-RU"/>
        </w:rPr>
        <w:t xml:space="preserve"> </w:t>
      </w:r>
      <w:r>
        <w:rPr>
          <w:rFonts w:ascii="Times New Roman" w:hAnsi="Times New Roman"/>
          <w:color w:val="000000"/>
          <w:sz w:val="28"/>
        </w:rPr>
        <w:t>so</w:t>
      </w:r>
      <w:r w:rsidRPr="00FC1327">
        <w:rPr>
          <w:rFonts w:ascii="Times New Roman" w:hAnsi="Times New Roman"/>
          <w:color w:val="000000"/>
          <w:sz w:val="28"/>
          <w:lang w:val="ru-RU"/>
        </w:rPr>
        <w:t xml:space="preserve"> … </w:t>
      </w:r>
      <w:r>
        <w:rPr>
          <w:rFonts w:ascii="Times New Roman" w:hAnsi="Times New Roman"/>
          <w:color w:val="000000"/>
          <w:sz w:val="28"/>
        </w:rPr>
        <w:t>as</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Continuous</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C1327">
        <w:rPr>
          <w:rFonts w:ascii="Times New Roman" w:hAnsi="Times New Roman"/>
          <w:color w:val="000000"/>
          <w:sz w:val="28"/>
          <w:lang w:val="ru-RU"/>
        </w:rPr>
        <w:t xml:space="preserve">/ </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Continuous</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w:t>
      </w:r>
    </w:p>
    <w:p w:rsidR="00F416FF" w:rsidRDefault="00FC1327">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F416FF" w:rsidRDefault="00FC1327">
      <w:pPr>
        <w:spacing w:after="0" w:line="264" w:lineRule="auto"/>
        <w:ind w:firstLine="600"/>
        <w:jc w:val="both"/>
      </w:pPr>
      <w:r>
        <w:rPr>
          <w:rFonts w:ascii="Times New Roman" w:hAnsi="Times New Roman"/>
          <w:color w:val="000000"/>
          <w:sz w:val="28"/>
        </w:rPr>
        <w:t>cлова, выражающие количество (little/a little, few/a few);</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FC1327">
        <w:rPr>
          <w:rFonts w:ascii="Times New Roman" w:hAnsi="Times New Roman"/>
          <w:color w:val="000000"/>
          <w:sz w:val="28"/>
          <w:lang w:val="ru-RU"/>
        </w:rPr>
        <w:t xml:space="preserve">, </w:t>
      </w:r>
      <w:r>
        <w:rPr>
          <w:rFonts w:ascii="Times New Roman" w:hAnsi="Times New Roman"/>
          <w:color w:val="000000"/>
          <w:sz w:val="28"/>
        </w:rPr>
        <w:t>any</w:t>
      </w:r>
      <w:r w:rsidRPr="00FC132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FC1327">
        <w:rPr>
          <w:rFonts w:ascii="Times New Roman" w:hAnsi="Times New Roman"/>
          <w:color w:val="000000"/>
          <w:sz w:val="28"/>
          <w:lang w:val="ru-RU"/>
        </w:rPr>
        <w:t xml:space="preserve">, </w:t>
      </w:r>
      <w:r>
        <w:rPr>
          <w:rFonts w:ascii="Times New Roman" w:hAnsi="Times New Roman"/>
          <w:color w:val="000000"/>
          <w:sz w:val="28"/>
        </w:rPr>
        <w:t>anybody</w:t>
      </w:r>
      <w:r w:rsidRPr="00FC1327">
        <w:rPr>
          <w:rFonts w:ascii="Times New Roman" w:hAnsi="Times New Roman"/>
          <w:color w:val="000000"/>
          <w:sz w:val="28"/>
          <w:lang w:val="ru-RU"/>
        </w:rPr>
        <w:t xml:space="preserve">; </w:t>
      </w:r>
      <w:r>
        <w:rPr>
          <w:rFonts w:ascii="Times New Roman" w:hAnsi="Times New Roman"/>
          <w:color w:val="000000"/>
          <w:sz w:val="28"/>
        </w:rPr>
        <w:t>something</w:t>
      </w:r>
      <w:r w:rsidRPr="00FC1327">
        <w:rPr>
          <w:rFonts w:ascii="Times New Roman" w:hAnsi="Times New Roman"/>
          <w:color w:val="000000"/>
          <w:sz w:val="28"/>
          <w:lang w:val="ru-RU"/>
        </w:rPr>
        <w:t xml:space="preserve">, </w:t>
      </w:r>
      <w:r>
        <w:rPr>
          <w:rFonts w:ascii="Times New Roman" w:hAnsi="Times New Roman"/>
          <w:color w:val="000000"/>
          <w:sz w:val="28"/>
        </w:rPr>
        <w:t>anything</w:t>
      </w:r>
      <w:r w:rsidRPr="00FC1327">
        <w:rPr>
          <w:rFonts w:ascii="Times New Roman" w:hAnsi="Times New Roman"/>
          <w:color w:val="000000"/>
          <w:sz w:val="28"/>
          <w:lang w:val="ru-RU"/>
        </w:rPr>
        <w:t xml:space="preserve">, </w:t>
      </w:r>
      <w:r>
        <w:rPr>
          <w:rFonts w:ascii="Times New Roman" w:hAnsi="Times New Roman"/>
          <w:color w:val="000000"/>
          <w:sz w:val="28"/>
        </w:rPr>
        <w:t>etc</w:t>
      </w:r>
      <w:r w:rsidRPr="00FC1327">
        <w:rPr>
          <w:rFonts w:ascii="Times New Roman" w:hAnsi="Times New Roman"/>
          <w:color w:val="000000"/>
          <w:sz w:val="28"/>
          <w:lang w:val="ru-RU"/>
        </w:rPr>
        <w:t xml:space="preserve">.), </w:t>
      </w:r>
      <w:r>
        <w:rPr>
          <w:rFonts w:ascii="Times New Roman" w:hAnsi="Times New Roman"/>
          <w:color w:val="000000"/>
          <w:sz w:val="28"/>
        </w:rPr>
        <w:t>every</w:t>
      </w:r>
      <w:r w:rsidRPr="00FC132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C1327">
        <w:rPr>
          <w:rFonts w:ascii="Times New Roman" w:hAnsi="Times New Roman"/>
          <w:color w:val="000000"/>
          <w:sz w:val="28"/>
          <w:lang w:val="ru-RU"/>
        </w:rPr>
        <w:t xml:space="preserve">, </w:t>
      </w:r>
      <w:r>
        <w:rPr>
          <w:rFonts w:ascii="Times New Roman" w:hAnsi="Times New Roman"/>
          <w:color w:val="000000"/>
          <w:sz w:val="28"/>
        </w:rPr>
        <w:t>everything</w:t>
      </w:r>
      <w:r w:rsidRPr="00FC132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числительные для обозначения дат и больших чисел (100–1000);</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5) владеть социокультурными знаниями и умениями: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страну (страны)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C1327">
        <w:rPr>
          <w:rFonts w:ascii="Times New Roman" w:hAnsi="Times New Roman"/>
          <w:b/>
          <w:i/>
          <w:color w:val="000000"/>
          <w:sz w:val="28"/>
          <w:lang w:val="ru-RU"/>
        </w:rPr>
        <w:t>в 7 классе: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 владеть основными видами речевой деятельности: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орфографическими навыками: правильно писать изученные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FC1327">
        <w:rPr>
          <w:rFonts w:ascii="Times New Roman" w:hAnsi="Times New Roman"/>
          <w:color w:val="000000"/>
          <w:sz w:val="28"/>
          <w:lang w:val="ru-RU"/>
        </w:rPr>
        <w:t>, -</w:t>
      </w:r>
      <w:r>
        <w:rPr>
          <w:rFonts w:ascii="Times New Roman" w:hAnsi="Times New Roman"/>
          <w:color w:val="000000"/>
          <w:sz w:val="28"/>
        </w:rPr>
        <w:t>ment</w:t>
      </w:r>
      <w:r w:rsidRPr="00FC132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FC1327">
        <w:rPr>
          <w:rFonts w:ascii="Times New Roman" w:hAnsi="Times New Roman"/>
          <w:color w:val="000000"/>
          <w:sz w:val="28"/>
          <w:lang w:val="ru-RU"/>
        </w:rPr>
        <w:t>, -</w:t>
      </w:r>
      <w:r>
        <w:rPr>
          <w:rFonts w:ascii="Times New Roman" w:hAnsi="Times New Roman"/>
          <w:color w:val="000000"/>
          <w:sz w:val="28"/>
        </w:rPr>
        <w:t>ly</w:t>
      </w:r>
      <w:r w:rsidRPr="00FC1327">
        <w:rPr>
          <w:rFonts w:ascii="Times New Roman" w:hAnsi="Times New Roman"/>
          <w:color w:val="000000"/>
          <w:sz w:val="28"/>
          <w:lang w:val="ru-RU"/>
        </w:rPr>
        <w:t>, -</w:t>
      </w:r>
      <w:r>
        <w:rPr>
          <w:rFonts w:ascii="Times New Roman" w:hAnsi="Times New Roman"/>
          <w:color w:val="000000"/>
          <w:sz w:val="28"/>
        </w:rPr>
        <w:t>y</w:t>
      </w:r>
      <w:r w:rsidRPr="00FC1327">
        <w:rPr>
          <w:rFonts w:ascii="Times New Roman" w:hAnsi="Times New Roman"/>
          <w:color w:val="000000"/>
          <w:sz w:val="28"/>
          <w:lang w:val="ru-RU"/>
        </w:rPr>
        <w:t xml:space="preserve">, имена прилагательные и наречия с помощью </w:t>
      </w:r>
      <w:r w:rsidRPr="00FC132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FC1327">
        <w:rPr>
          <w:rFonts w:ascii="Times New Roman" w:hAnsi="Times New Roman"/>
          <w:color w:val="000000"/>
          <w:sz w:val="28"/>
          <w:lang w:val="ru-RU"/>
        </w:rPr>
        <w:t>-/</w:t>
      </w:r>
      <w:r>
        <w:rPr>
          <w:rFonts w:ascii="Times New Roman" w:hAnsi="Times New Roman"/>
          <w:color w:val="000000"/>
          <w:sz w:val="28"/>
        </w:rPr>
        <w:t>im</w:t>
      </w:r>
      <w:r w:rsidRPr="00FC132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C1327">
        <w:rPr>
          <w:rFonts w:ascii="Times New Roman" w:hAnsi="Times New Roman"/>
          <w:color w:val="000000"/>
          <w:sz w:val="28"/>
          <w:lang w:val="ru-RU"/>
        </w:rPr>
        <w:t xml:space="preserve"> (</w:t>
      </w:r>
      <w:r>
        <w:rPr>
          <w:rFonts w:ascii="Times New Roman" w:hAnsi="Times New Roman"/>
          <w:color w:val="000000"/>
          <w:sz w:val="28"/>
        </w:rPr>
        <w:t>blue</w:t>
      </w:r>
      <w:r w:rsidRPr="00FC1327">
        <w:rPr>
          <w:rFonts w:ascii="Times New Roman" w:hAnsi="Times New Roman"/>
          <w:color w:val="000000"/>
          <w:sz w:val="28"/>
          <w:lang w:val="ru-RU"/>
        </w:rPr>
        <w:t>-</w:t>
      </w:r>
      <w:r>
        <w:rPr>
          <w:rFonts w:ascii="Times New Roman" w:hAnsi="Times New Roman"/>
          <w:color w:val="000000"/>
          <w:sz w:val="28"/>
        </w:rPr>
        <w:t>eyed</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C1327">
        <w:rPr>
          <w:rFonts w:ascii="Times New Roman" w:hAnsi="Times New Roman"/>
          <w:color w:val="000000"/>
          <w:sz w:val="28"/>
          <w:lang w:val="ru-RU"/>
        </w:rPr>
        <w:t xml:space="preserve"> </w:t>
      </w:r>
      <w:r>
        <w:rPr>
          <w:rFonts w:ascii="Times New Roman" w:hAnsi="Times New Roman"/>
          <w:color w:val="000000"/>
          <w:sz w:val="28"/>
        </w:rPr>
        <w:t>Object</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FC1327">
        <w:rPr>
          <w:rFonts w:ascii="Times New Roman" w:hAnsi="Times New Roman"/>
          <w:color w:val="000000"/>
          <w:sz w:val="28"/>
          <w:lang w:val="ru-RU"/>
        </w:rPr>
        <w:t xml:space="preserve"> 0, </w:t>
      </w:r>
      <w:r>
        <w:rPr>
          <w:rFonts w:ascii="Times New Roman" w:hAnsi="Times New Roman"/>
          <w:color w:val="000000"/>
          <w:sz w:val="28"/>
        </w:rPr>
        <w:t>Conditional</w:t>
      </w:r>
      <w:r w:rsidRPr="00FC1327">
        <w:rPr>
          <w:rFonts w:ascii="Times New Roman" w:hAnsi="Times New Roman"/>
          <w:color w:val="000000"/>
          <w:sz w:val="28"/>
          <w:lang w:val="ru-RU"/>
        </w:rPr>
        <w:t xml:space="preserve"> </w:t>
      </w:r>
      <w:r>
        <w:rPr>
          <w:rFonts w:ascii="Times New Roman" w:hAnsi="Times New Roman"/>
          <w:color w:val="000000"/>
          <w:sz w:val="28"/>
        </w:rPr>
        <w:t>I</w:t>
      </w:r>
      <w:r w:rsidRPr="00FC1327">
        <w:rPr>
          <w:rFonts w:ascii="Times New Roman" w:hAnsi="Times New Roman"/>
          <w:color w:val="000000"/>
          <w:sz w:val="28"/>
          <w:lang w:val="ru-RU"/>
        </w:rPr>
        <w:t>)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be</w:t>
      </w:r>
      <w:r w:rsidRPr="00FC1327">
        <w:rPr>
          <w:rFonts w:ascii="Times New Roman" w:hAnsi="Times New Roman"/>
          <w:color w:val="000000"/>
          <w:sz w:val="28"/>
          <w:lang w:val="ru-RU"/>
        </w:rPr>
        <w:t xml:space="preserve"> </w:t>
      </w:r>
      <w:r>
        <w:rPr>
          <w:rFonts w:ascii="Times New Roman" w:hAnsi="Times New Roman"/>
          <w:color w:val="000000"/>
          <w:sz w:val="28"/>
        </w:rPr>
        <w:t>going</w:t>
      </w:r>
      <w:r w:rsidRPr="00FC1327">
        <w:rPr>
          <w:rFonts w:ascii="Times New Roman" w:hAnsi="Times New Roman"/>
          <w:color w:val="000000"/>
          <w:sz w:val="28"/>
          <w:lang w:val="ru-RU"/>
        </w:rPr>
        <w:t xml:space="preserve"> </w:t>
      </w:r>
      <w:r>
        <w:rPr>
          <w:rFonts w:ascii="Times New Roman" w:hAnsi="Times New Roman"/>
          <w:color w:val="000000"/>
          <w:sz w:val="28"/>
        </w:rPr>
        <w:t>to</w:t>
      </w:r>
      <w:r w:rsidRPr="00FC132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и </w:t>
      </w:r>
      <w:r>
        <w:rPr>
          <w:rFonts w:ascii="Times New Roman" w:hAnsi="Times New Roman"/>
          <w:color w:val="000000"/>
          <w:sz w:val="28"/>
        </w:rPr>
        <w:t>Present</w:t>
      </w:r>
      <w:r w:rsidRPr="00FC1327">
        <w:rPr>
          <w:rFonts w:ascii="Times New Roman" w:hAnsi="Times New Roman"/>
          <w:color w:val="000000"/>
          <w:sz w:val="28"/>
          <w:lang w:val="ru-RU"/>
        </w:rPr>
        <w:t xml:space="preserve"> </w:t>
      </w:r>
      <w:r>
        <w:rPr>
          <w:rFonts w:ascii="Times New Roman" w:hAnsi="Times New Roman"/>
          <w:color w:val="000000"/>
          <w:sz w:val="28"/>
        </w:rPr>
        <w:t>Continuous</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 xml:space="preserve"> для выражения будущего действия;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конструкцию </w:t>
      </w:r>
      <w:r>
        <w:rPr>
          <w:rFonts w:ascii="Times New Roman" w:hAnsi="Times New Roman"/>
          <w:color w:val="000000"/>
          <w:sz w:val="28"/>
        </w:rPr>
        <w:t>used</w:t>
      </w:r>
      <w:r w:rsidRPr="00FC1327">
        <w:rPr>
          <w:rFonts w:ascii="Times New Roman" w:hAnsi="Times New Roman"/>
          <w:color w:val="000000"/>
          <w:sz w:val="28"/>
          <w:lang w:val="ru-RU"/>
        </w:rPr>
        <w:t xml:space="preserve"> </w:t>
      </w:r>
      <w:r>
        <w:rPr>
          <w:rFonts w:ascii="Times New Roman" w:hAnsi="Times New Roman"/>
          <w:color w:val="000000"/>
          <w:sz w:val="28"/>
        </w:rPr>
        <w:t>to</w:t>
      </w:r>
      <w:r w:rsidRPr="00FC1327">
        <w:rPr>
          <w:rFonts w:ascii="Times New Roman" w:hAnsi="Times New Roman"/>
          <w:color w:val="000000"/>
          <w:sz w:val="28"/>
          <w:lang w:val="ru-RU"/>
        </w:rPr>
        <w:t xml:space="preserve"> + инфинитив глагола;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C1327">
        <w:rPr>
          <w:rFonts w:ascii="Times New Roman" w:hAnsi="Times New Roman"/>
          <w:color w:val="000000"/>
          <w:sz w:val="28"/>
          <w:lang w:val="ru-RU"/>
        </w:rPr>
        <w:t>/</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Simple</w:t>
      </w:r>
      <w:r w:rsidRPr="00FC1327">
        <w:rPr>
          <w:rFonts w:ascii="Times New Roman" w:hAnsi="Times New Roman"/>
          <w:color w:val="000000"/>
          <w:sz w:val="28"/>
          <w:lang w:val="ru-RU"/>
        </w:rPr>
        <w:t xml:space="preserve"> </w:t>
      </w:r>
      <w:r>
        <w:rPr>
          <w:rFonts w:ascii="Times New Roman" w:hAnsi="Times New Roman"/>
          <w:color w:val="000000"/>
          <w:sz w:val="28"/>
        </w:rPr>
        <w:t>Passive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предлоги, употребляемые с глаголами в страдательном залоге;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C1327">
        <w:rPr>
          <w:rFonts w:ascii="Times New Roman" w:hAnsi="Times New Roman"/>
          <w:color w:val="000000"/>
          <w:sz w:val="28"/>
          <w:lang w:val="ru-RU"/>
        </w:rPr>
        <w:t xml:space="preserve">, </w:t>
      </w:r>
      <w:r>
        <w:rPr>
          <w:rFonts w:ascii="Times New Roman" w:hAnsi="Times New Roman"/>
          <w:color w:val="000000"/>
          <w:sz w:val="28"/>
        </w:rPr>
        <w:t>high</w:t>
      </w:r>
      <w:r w:rsidRPr="00FC1327">
        <w:rPr>
          <w:rFonts w:ascii="Times New Roman" w:hAnsi="Times New Roman"/>
          <w:color w:val="000000"/>
          <w:sz w:val="28"/>
          <w:lang w:val="ru-RU"/>
        </w:rPr>
        <w:t xml:space="preserve">; </w:t>
      </w:r>
      <w:r>
        <w:rPr>
          <w:rFonts w:ascii="Times New Roman" w:hAnsi="Times New Roman"/>
          <w:color w:val="000000"/>
          <w:sz w:val="28"/>
        </w:rPr>
        <w:t>early</w:t>
      </w:r>
      <w:r w:rsidRPr="00FC1327">
        <w:rPr>
          <w:rFonts w:ascii="Times New Roman" w:hAnsi="Times New Roman"/>
          <w:color w:val="000000"/>
          <w:sz w:val="28"/>
          <w:lang w:val="ru-RU"/>
        </w:rPr>
        <w:t>);</w:t>
      </w:r>
    </w:p>
    <w:p w:rsidR="00F416FF" w:rsidRDefault="00FC1327">
      <w:pPr>
        <w:spacing w:after="0" w:line="264" w:lineRule="auto"/>
        <w:ind w:firstLine="600"/>
        <w:jc w:val="both"/>
      </w:pPr>
      <w:r>
        <w:rPr>
          <w:rFonts w:ascii="Times New Roman" w:hAnsi="Times New Roman"/>
          <w:color w:val="000000"/>
          <w:sz w:val="28"/>
        </w:rPr>
        <w:t>местоимения other/another, both, all, one;</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количественные числительные для обозначения больших чисел (до 1 000 000);</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5) владеть социокультурными знаниями и умениями: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Россию и страну (страны) изучаемого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FC132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C1327">
        <w:rPr>
          <w:rFonts w:ascii="Times New Roman" w:hAnsi="Times New Roman"/>
          <w:b/>
          <w:i/>
          <w:color w:val="000000"/>
          <w:sz w:val="28"/>
          <w:lang w:val="ru-RU"/>
        </w:rPr>
        <w:t>в 8 классе</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 владеть основными видами речевой деятельности: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FC132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FC1327">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FC1327">
        <w:rPr>
          <w:rFonts w:ascii="Times New Roman" w:hAnsi="Times New Roman"/>
          <w:color w:val="000000"/>
          <w:sz w:val="28"/>
          <w:lang w:val="ru-RU"/>
        </w:rPr>
        <w:t>, -</w:t>
      </w:r>
      <w:r>
        <w:rPr>
          <w:rFonts w:ascii="Times New Roman" w:hAnsi="Times New Roman"/>
          <w:color w:val="000000"/>
          <w:sz w:val="28"/>
        </w:rPr>
        <w:t>ship</w:t>
      </w:r>
      <w:r w:rsidRPr="00FC1327">
        <w:rPr>
          <w:rFonts w:ascii="Times New Roman" w:hAnsi="Times New Roman"/>
          <w:color w:val="000000"/>
          <w:sz w:val="28"/>
          <w:lang w:val="ru-RU"/>
        </w:rPr>
        <w:t>, -</w:t>
      </w:r>
      <w:r>
        <w:rPr>
          <w:rFonts w:ascii="Times New Roman" w:hAnsi="Times New Roman"/>
          <w:color w:val="000000"/>
          <w:sz w:val="28"/>
        </w:rPr>
        <w:t>ance</w:t>
      </w:r>
      <w:r w:rsidRPr="00FC1327">
        <w:rPr>
          <w:rFonts w:ascii="Times New Roman" w:hAnsi="Times New Roman"/>
          <w:color w:val="000000"/>
          <w:sz w:val="28"/>
          <w:lang w:val="ru-RU"/>
        </w:rPr>
        <w:t>/-</w:t>
      </w:r>
      <w:r>
        <w:rPr>
          <w:rFonts w:ascii="Times New Roman" w:hAnsi="Times New Roman"/>
          <w:color w:val="000000"/>
          <w:sz w:val="28"/>
        </w:rPr>
        <w:t>ence</w:t>
      </w:r>
      <w:r w:rsidRPr="00FC132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walk</w:t>
      </w:r>
      <w:r w:rsidRPr="00FC1327">
        <w:rPr>
          <w:rFonts w:ascii="Times New Roman" w:hAnsi="Times New Roman"/>
          <w:color w:val="000000"/>
          <w:sz w:val="28"/>
          <w:lang w:val="ru-RU"/>
        </w:rPr>
        <w:t xml:space="preserve"> – </w:t>
      </w:r>
      <w:r>
        <w:rPr>
          <w:rFonts w:ascii="Times New Roman" w:hAnsi="Times New Roman"/>
          <w:color w:val="000000"/>
          <w:sz w:val="28"/>
        </w:rPr>
        <w:t>a</w:t>
      </w:r>
      <w:r w:rsidRPr="00FC1327">
        <w:rPr>
          <w:rFonts w:ascii="Times New Roman" w:hAnsi="Times New Roman"/>
          <w:color w:val="000000"/>
          <w:sz w:val="28"/>
          <w:lang w:val="ru-RU"/>
        </w:rPr>
        <w:t xml:space="preserve"> </w:t>
      </w:r>
      <w:r>
        <w:rPr>
          <w:rFonts w:ascii="Times New Roman" w:hAnsi="Times New Roman"/>
          <w:color w:val="000000"/>
          <w:sz w:val="28"/>
        </w:rPr>
        <w:t>walk</w:t>
      </w:r>
      <w:r w:rsidRPr="00FC132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FC1327">
        <w:rPr>
          <w:rFonts w:ascii="Times New Roman" w:hAnsi="Times New Roman"/>
          <w:color w:val="000000"/>
          <w:sz w:val="28"/>
          <w:lang w:val="ru-RU"/>
        </w:rPr>
        <w:t xml:space="preserve"> </w:t>
      </w:r>
      <w:r>
        <w:rPr>
          <w:rFonts w:ascii="Times New Roman" w:hAnsi="Times New Roman"/>
          <w:color w:val="000000"/>
          <w:sz w:val="28"/>
        </w:rPr>
        <w:t>present</w:t>
      </w:r>
      <w:r w:rsidRPr="00FC1327">
        <w:rPr>
          <w:rFonts w:ascii="Times New Roman" w:hAnsi="Times New Roman"/>
          <w:color w:val="000000"/>
          <w:sz w:val="28"/>
          <w:lang w:val="ru-RU"/>
        </w:rPr>
        <w:t xml:space="preserve"> –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present</w:t>
      </w:r>
      <w:r w:rsidRPr="00FC132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FC1327">
        <w:rPr>
          <w:rFonts w:ascii="Times New Roman" w:hAnsi="Times New Roman"/>
          <w:color w:val="000000"/>
          <w:sz w:val="28"/>
          <w:lang w:val="ru-RU"/>
        </w:rPr>
        <w:t xml:space="preserve"> – </w:t>
      </w:r>
      <w:r>
        <w:rPr>
          <w:rFonts w:ascii="Times New Roman" w:hAnsi="Times New Roman"/>
          <w:color w:val="000000"/>
          <w:sz w:val="28"/>
        </w:rPr>
        <w:t>the</w:t>
      </w:r>
      <w:r w:rsidRPr="00FC1327">
        <w:rPr>
          <w:rFonts w:ascii="Times New Roman" w:hAnsi="Times New Roman"/>
          <w:color w:val="000000"/>
          <w:sz w:val="28"/>
          <w:lang w:val="ru-RU"/>
        </w:rPr>
        <w:t xml:space="preserve"> </w:t>
      </w:r>
      <w:r>
        <w:rPr>
          <w:rFonts w:ascii="Times New Roman" w:hAnsi="Times New Roman"/>
          <w:color w:val="000000"/>
          <w:sz w:val="28"/>
        </w:rPr>
        <w:t>rich</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C1327">
        <w:rPr>
          <w:rFonts w:ascii="Times New Roman" w:hAnsi="Times New Roman"/>
          <w:color w:val="000000"/>
          <w:sz w:val="28"/>
          <w:lang w:val="ru-RU"/>
        </w:rPr>
        <w:t xml:space="preserve"> </w:t>
      </w:r>
      <w:r>
        <w:rPr>
          <w:rFonts w:ascii="Times New Roman" w:hAnsi="Times New Roman"/>
          <w:color w:val="000000"/>
          <w:sz w:val="28"/>
        </w:rPr>
        <w:t>Object</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C1327">
        <w:rPr>
          <w:rFonts w:ascii="Times New Roman" w:hAnsi="Times New Roman"/>
          <w:color w:val="000000"/>
          <w:sz w:val="28"/>
          <w:lang w:val="ru-RU"/>
        </w:rPr>
        <w:t xml:space="preserve"> </w:t>
      </w:r>
      <w:r>
        <w:rPr>
          <w:rFonts w:ascii="Times New Roman" w:hAnsi="Times New Roman"/>
          <w:color w:val="000000"/>
          <w:sz w:val="28"/>
        </w:rPr>
        <w:t>Perfect</w:t>
      </w:r>
      <w:r w:rsidRPr="00FC1327">
        <w:rPr>
          <w:rFonts w:ascii="Times New Roman" w:hAnsi="Times New Roman"/>
          <w:color w:val="000000"/>
          <w:sz w:val="28"/>
          <w:lang w:val="ru-RU"/>
        </w:rPr>
        <w:t xml:space="preserve"> </w:t>
      </w:r>
      <w:r>
        <w:rPr>
          <w:rFonts w:ascii="Times New Roman" w:hAnsi="Times New Roman"/>
          <w:color w:val="000000"/>
          <w:sz w:val="28"/>
        </w:rPr>
        <w:t>Tense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согласование времён в рамках сложного предложения;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C1327">
        <w:rPr>
          <w:rFonts w:ascii="Times New Roman" w:hAnsi="Times New Roman"/>
          <w:color w:val="000000"/>
          <w:sz w:val="28"/>
          <w:lang w:val="ru-RU"/>
        </w:rPr>
        <w:t xml:space="preserve">, </w:t>
      </w:r>
      <w:r>
        <w:rPr>
          <w:rFonts w:ascii="Times New Roman" w:hAnsi="Times New Roman"/>
          <w:color w:val="000000"/>
          <w:sz w:val="28"/>
        </w:rPr>
        <w:t>police</w:t>
      </w:r>
      <w:r w:rsidRPr="00FC1327">
        <w:rPr>
          <w:rFonts w:ascii="Times New Roman" w:hAnsi="Times New Roman"/>
          <w:color w:val="000000"/>
          <w:sz w:val="28"/>
          <w:lang w:val="ru-RU"/>
        </w:rPr>
        <w:t>), со сказуемым;</w:t>
      </w:r>
    </w:p>
    <w:p w:rsidR="00F416FF" w:rsidRDefault="00FC132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416FF" w:rsidRDefault="00FC1327">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416FF" w:rsidRDefault="00FC1327">
      <w:pPr>
        <w:spacing w:after="0" w:line="264" w:lineRule="auto"/>
        <w:ind w:firstLine="600"/>
        <w:jc w:val="both"/>
      </w:pPr>
      <w:r>
        <w:rPr>
          <w:rFonts w:ascii="Times New Roman" w:hAnsi="Times New Roman"/>
          <w:color w:val="000000"/>
          <w:sz w:val="28"/>
        </w:rPr>
        <w:t>конструкции be/get used to do something; be/get used doing something;</w:t>
      </w:r>
    </w:p>
    <w:p w:rsidR="00F416FF" w:rsidRDefault="00FC1327">
      <w:pPr>
        <w:spacing w:after="0" w:line="264" w:lineRule="auto"/>
        <w:ind w:firstLine="600"/>
        <w:jc w:val="both"/>
      </w:pPr>
      <w:r>
        <w:rPr>
          <w:rFonts w:ascii="Times New Roman" w:hAnsi="Times New Roman"/>
          <w:color w:val="000000"/>
          <w:sz w:val="28"/>
        </w:rPr>
        <w:t>конструкцию both … and …;</w:t>
      </w:r>
    </w:p>
    <w:p w:rsidR="00F416FF" w:rsidRDefault="00FC1327">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416FF" w:rsidRDefault="00FC132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модальные глаголы в косвенной речи в настоящем и прошедшем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наречия </w:t>
      </w:r>
      <w:r>
        <w:rPr>
          <w:rFonts w:ascii="Times New Roman" w:hAnsi="Times New Roman"/>
          <w:color w:val="000000"/>
          <w:sz w:val="28"/>
        </w:rPr>
        <w:t>too</w:t>
      </w:r>
      <w:r w:rsidRPr="00FC1327">
        <w:rPr>
          <w:rFonts w:ascii="Times New Roman" w:hAnsi="Times New Roman"/>
          <w:color w:val="000000"/>
          <w:sz w:val="28"/>
          <w:lang w:val="ru-RU"/>
        </w:rPr>
        <w:t xml:space="preserve"> – </w:t>
      </w:r>
      <w:r>
        <w:rPr>
          <w:rFonts w:ascii="Times New Roman" w:hAnsi="Times New Roman"/>
          <w:color w:val="000000"/>
          <w:sz w:val="28"/>
        </w:rPr>
        <w:t>enough</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FC132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C1327">
        <w:rPr>
          <w:rFonts w:ascii="Times New Roman" w:hAnsi="Times New Roman"/>
          <w:color w:val="000000"/>
          <w:sz w:val="28"/>
          <w:lang w:val="ru-RU"/>
        </w:rPr>
        <w:t xml:space="preserve">, </w:t>
      </w:r>
      <w:r>
        <w:rPr>
          <w:rFonts w:ascii="Times New Roman" w:hAnsi="Times New Roman"/>
          <w:color w:val="000000"/>
          <w:sz w:val="28"/>
        </w:rPr>
        <w:t>nothing</w:t>
      </w:r>
      <w:r w:rsidRPr="00FC1327">
        <w:rPr>
          <w:rFonts w:ascii="Times New Roman" w:hAnsi="Times New Roman"/>
          <w:color w:val="000000"/>
          <w:sz w:val="28"/>
          <w:lang w:val="ru-RU"/>
        </w:rPr>
        <w:t xml:space="preserve">, </w:t>
      </w:r>
      <w:r>
        <w:rPr>
          <w:rFonts w:ascii="Times New Roman" w:hAnsi="Times New Roman"/>
          <w:color w:val="000000"/>
          <w:sz w:val="28"/>
        </w:rPr>
        <w:t>etc</w:t>
      </w:r>
      <w:r w:rsidRPr="00FC1327">
        <w:rPr>
          <w:rFonts w:ascii="Times New Roman" w:hAnsi="Times New Roman"/>
          <w:color w:val="000000"/>
          <w:sz w:val="28"/>
          <w:lang w:val="ru-RU"/>
        </w:rPr>
        <w:t xml:space="preserve">.), </w:t>
      </w:r>
      <w:r>
        <w:rPr>
          <w:rFonts w:ascii="Times New Roman" w:hAnsi="Times New Roman"/>
          <w:color w:val="000000"/>
          <w:sz w:val="28"/>
        </w:rPr>
        <w:t>none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5) владеть социокультурными знаниями и умениями: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FC1327">
        <w:rPr>
          <w:rFonts w:ascii="Times New Roman" w:hAnsi="Times New Roman"/>
          <w:b/>
          <w:i/>
          <w:color w:val="000000"/>
          <w:sz w:val="28"/>
          <w:lang w:val="ru-RU"/>
        </w:rPr>
        <w:t>9 классе: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 владеть основными видами речевой деятельности: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FC1327">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орфографическими навыками: правильно писать изученные слова;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FC1327">
        <w:rPr>
          <w:rFonts w:ascii="Times New Roman" w:hAnsi="Times New Roman"/>
          <w:color w:val="000000"/>
          <w:sz w:val="28"/>
          <w:lang w:val="ru-RU"/>
        </w:rPr>
        <w:t xml:space="preserve">-, </w:t>
      </w:r>
      <w:r>
        <w:rPr>
          <w:rFonts w:ascii="Times New Roman" w:hAnsi="Times New Roman"/>
          <w:color w:val="000000"/>
          <w:sz w:val="28"/>
        </w:rPr>
        <w:t>over</w:t>
      </w:r>
      <w:r w:rsidRPr="00FC1327">
        <w:rPr>
          <w:rFonts w:ascii="Times New Roman" w:hAnsi="Times New Roman"/>
          <w:color w:val="000000"/>
          <w:sz w:val="28"/>
          <w:lang w:val="ru-RU"/>
        </w:rPr>
        <w:t xml:space="preserve">-, </w:t>
      </w:r>
      <w:r>
        <w:rPr>
          <w:rFonts w:ascii="Times New Roman" w:hAnsi="Times New Roman"/>
          <w:color w:val="000000"/>
          <w:sz w:val="28"/>
        </w:rPr>
        <w:t>dis</w:t>
      </w:r>
      <w:r w:rsidRPr="00FC1327">
        <w:rPr>
          <w:rFonts w:ascii="Times New Roman" w:hAnsi="Times New Roman"/>
          <w:color w:val="000000"/>
          <w:sz w:val="28"/>
          <w:lang w:val="ru-RU"/>
        </w:rPr>
        <w:t xml:space="preserve">-, </w:t>
      </w:r>
      <w:r>
        <w:rPr>
          <w:rFonts w:ascii="Times New Roman" w:hAnsi="Times New Roman"/>
          <w:color w:val="000000"/>
          <w:sz w:val="28"/>
        </w:rPr>
        <w:t>mis</w:t>
      </w:r>
      <w:r w:rsidRPr="00FC132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FC1327">
        <w:rPr>
          <w:rFonts w:ascii="Times New Roman" w:hAnsi="Times New Roman"/>
          <w:color w:val="000000"/>
          <w:sz w:val="28"/>
          <w:lang w:val="ru-RU"/>
        </w:rPr>
        <w:t>/-</w:t>
      </w:r>
      <w:r>
        <w:rPr>
          <w:rFonts w:ascii="Times New Roman" w:hAnsi="Times New Roman"/>
          <w:color w:val="000000"/>
          <w:sz w:val="28"/>
        </w:rPr>
        <w:t>ible</w:t>
      </w:r>
      <w:r w:rsidRPr="00FC132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FC1327">
        <w:rPr>
          <w:rFonts w:ascii="Times New Roman" w:hAnsi="Times New Roman"/>
          <w:color w:val="000000"/>
          <w:sz w:val="28"/>
          <w:lang w:val="ru-RU"/>
        </w:rPr>
        <w:t>-/</w:t>
      </w:r>
      <w:r>
        <w:rPr>
          <w:rFonts w:ascii="Times New Roman" w:hAnsi="Times New Roman"/>
          <w:color w:val="000000"/>
          <w:sz w:val="28"/>
        </w:rPr>
        <w:t>im</w:t>
      </w:r>
      <w:r w:rsidRPr="00FC132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C1327">
        <w:rPr>
          <w:rFonts w:ascii="Times New Roman" w:hAnsi="Times New Roman"/>
          <w:color w:val="000000"/>
          <w:sz w:val="28"/>
          <w:lang w:val="ru-RU"/>
        </w:rPr>
        <w:t xml:space="preserve"> (</w:t>
      </w:r>
      <w:r>
        <w:rPr>
          <w:rFonts w:ascii="Times New Roman" w:hAnsi="Times New Roman"/>
          <w:color w:val="000000"/>
          <w:sz w:val="28"/>
        </w:rPr>
        <w:t>eight</w:t>
      </w:r>
      <w:r w:rsidRPr="00FC1327">
        <w:rPr>
          <w:rFonts w:ascii="Times New Roman" w:hAnsi="Times New Roman"/>
          <w:color w:val="000000"/>
          <w:sz w:val="28"/>
          <w:lang w:val="ru-RU"/>
        </w:rPr>
        <w:t>-</w:t>
      </w:r>
      <w:r>
        <w:rPr>
          <w:rFonts w:ascii="Times New Roman" w:hAnsi="Times New Roman"/>
          <w:color w:val="000000"/>
          <w:sz w:val="28"/>
        </w:rPr>
        <w:t>legged</w:t>
      </w:r>
      <w:r w:rsidRPr="00FC132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FC1327">
        <w:rPr>
          <w:rFonts w:ascii="Times New Roman" w:hAnsi="Times New Roman"/>
          <w:color w:val="000000"/>
          <w:sz w:val="28"/>
          <w:lang w:val="ru-RU"/>
        </w:rPr>
        <w:t>-</w:t>
      </w:r>
      <w:r>
        <w:rPr>
          <w:rFonts w:ascii="Times New Roman" w:hAnsi="Times New Roman"/>
          <w:color w:val="000000"/>
          <w:sz w:val="28"/>
        </w:rPr>
        <w:t>in</w:t>
      </w:r>
      <w:r w:rsidRPr="00FC1327">
        <w:rPr>
          <w:rFonts w:ascii="Times New Roman" w:hAnsi="Times New Roman"/>
          <w:color w:val="000000"/>
          <w:sz w:val="28"/>
          <w:lang w:val="ru-RU"/>
        </w:rPr>
        <w:t>-</w:t>
      </w:r>
      <w:r>
        <w:rPr>
          <w:rFonts w:ascii="Times New Roman" w:hAnsi="Times New Roman"/>
          <w:color w:val="000000"/>
          <w:sz w:val="28"/>
        </w:rPr>
        <w:t>law</w:t>
      </w:r>
      <w:r w:rsidRPr="00FC132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FC1327">
        <w:rPr>
          <w:rFonts w:ascii="Times New Roman" w:hAnsi="Times New Roman"/>
          <w:color w:val="000000"/>
          <w:sz w:val="28"/>
          <w:lang w:val="ru-RU"/>
        </w:rPr>
        <w:t xml:space="preserve"> (</w:t>
      </w:r>
      <w:r>
        <w:rPr>
          <w:rFonts w:ascii="Times New Roman" w:hAnsi="Times New Roman"/>
          <w:color w:val="000000"/>
          <w:sz w:val="28"/>
        </w:rPr>
        <w:t>nice</w:t>
      </w:r>
      <w:r w:rsidRPr="00FC1327">
        <w:rPr>
          <w:rFonts w:ascii="Times New Roman" w:hAnsi="Times New Roman"/>
          <w:color w:val="000000"/>
          <w:sz w:val="28"/>
          <w:lang w:val="ru-RU"/>
        </w:rPr>
        <w:t>-</w:t>
      </w:r>
      <w:r>
        <w:rPr>
          <w:rFonts w:ascii="Times New Roman" w:hAnsi="Times New Roman"/>
          <w:color w:val="000000"/>
          <w:sz w:val="28"/>
        </w:rPr>
        <w:t>looking</w:t>
      </w:r>
      <w:r w:rsidRPr="00FC132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FC1327">
        <w:rPr>
          <w:rFonts w:ascii="Times New Roman" w:hAnsi="Times New Roman"/>
          <w:color w:val="000000"/>
          <w:sz w:val="28"/>
          <w:lang w:val="ru-RU"/>
        </w:rPr>
        <w:t xml:space="preserve"> (</w:t>
      </w:r>
      <w:r>
        <w:rPr>
          <w:rFonts w:ascii="Times New Roman" w:hAnsi="Times New Roman"/>
          <w:color w:val="000000"/>
          <w:sz w:val="28"/>
        </w:rPr>
        <w:t>well</w:t>
      </w:r>
      <w:r w:rsidRPr="00FC1327">
        <w:rPr>
          <w:rFonts w:ascii="Times New Roman" w:hAnsi="Times New Roman"/>
          <w:color w:val="000000"/>
          <w:sz w:val="28"/>
          <w:lang w:val="ru-RU"/>
        </w:rPr>
        <w:t>-</w:t>
      </w:r>
      <w:r>
        <w:rPr>
          <w:rFonts w:ascii="Times New Roman" w:hAnsi="Times New Roman"/>
          <w:color w:val="000000"/>
          <w:sz w:val="28"/>
        </w:rPr>
        <w:t>behaved</w:t>
      </w:r>
      <w:r w:rsidRPr="00FC132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FC1327">
        <w:rPr>
          <w:rFonts w:ascii="Times New Roman" w:hAnsi="Times New Roman"/>
          <w:color w:val="000000"/>
          <w:sz w:val="28"/>
          <w:lang w:val="ru-RU"/>
        </w:rPr>
        <w:t xml:space="preserve"> – </w:t>
      </w:r>
      <w:r>
        <w:rPr>
          <w:rFonts w:ascii="Times New Roman" w:hAnsi="Times New Roman"/>
          <w:color w:val="000000"/>
          <w:sz w:val="28"/>
        </w:rPr>
        <w:t>to</w:t>
      </w:r>
      <w:r w:rsidRPr="00FC1327">
        <w:rPr>
          <w:rFonts w:ascii="Times New Roman" w:hAnsi="Times New Roman"/>
          <w:color w:val="000000"/>
          <w:sz w:val="28"/>
          <w:lang w:val="ru-RU"/>
        </w:rPr>
        <w:t xml:space="preserve"> </w:t>
      </w:r>
      <w:r>
        <w:rPr>
          <w:rFonts w:ascii="Times New Roman" w:hAnsi="Times New Roman"/>
          <w:color w:val="000000"/>
          <w:sz w:val="28"/>
        </w:rPr>
        <w:t>cool</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распознавать и употреблять в устной и письменной речи:</w:t>
      </w:r>
    </w:p>
    <w:p w:rsidR="00F416FF" w:rsidRDefault="00FC132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предложения с </w:t>
      </w:r>
      <w:r>
        <w:rPr>
          <w:rFonts w:ascii="Times New Roman" w:hAnsi="Times New Roman"/>
          <w:color w:val="000000"/>
          <w:sz w:val="28"/>
        </w:rPr>
        <w:t>I</w:t>
      </w:r>
      <w:r w:rsidRPr="00FC1327">
        <w:rPr>
          <w:rFonts w:ascii="Times New Roman" w:hAnsi="Times New Roman"/>
          <w:color w:val="000000"/>
          <w:sz w:val="28"/>
          <w:lang w:val="ru-RU"/>
        </w:rPr>
        <w:t xml:space="preserve"> </w:t>
      </w:r>
      <w:r>
        <w:rPr>
          <w:rFonts w:ascii="Times New Roman" w:hAnsi="Times New Roman"/>
          <w:color w:val="000000"/>
          <w:sz w:val="28"/>
        </w:rPr>
        <w:t>wish</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C1327">
        <w:rPr>
          <w:rFonts w:ascii="Times New Roman" w:hAnsi="Times New Roman"/>
          <w:color w:val="000000"/>
          <w:sz w:val="28"/>
          <w:lang w:val="ru-RU"/>
        </w:rPr>
        <w:t xml:space="preserve"> </w:t>
      </w:r>
      <w:r>
        <w:rPr>
          <w:rFonts w:ascii="Times New Roman" w:hAnsi="Times New Roman"/>
          <w:color w:val="000000"/>
          <w:sz w:val="28"/>
        </w:rPr>
        <w:t>II</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FC1327">
        <w:rPr>
          <w:rFonts w:ascii="Times New Roman" w:hAnsi="Times New Roman"/>
          <w:color w:val="000000"/>
          <w:sz w:val="28"/>
          <w:lang w:val="ru-RU"/>
        </w:rPr>
        <w:t xml:space="preserve"> </w:t>
      </w:r>
      <w:r>
        <w:rPr>
          <w:rFonts w:ascii="Times New Roman" w:hAnsi="Times New Roman"/>
          <w:color w:val="000000"/>
          <w:sz w:val="28"/>
        </w:rPr>
        <w:t>prefer</w:t>
      </w:r>
      <w:r w:rsidRPr="00FC1327">
        <w:rPr>
          <w:rFonts w:ascii="Times New Roman" w:hAnsi="Times New Roman"/>
          <w:color w:val="000000"/>
          <w:sz w:val="28"/>
          <w:lang w:val="ru-RU"/>
        </w:rPr>
        <w:t xml:space="preserve"> …/</w:t>
      </w:r>
      <w:r>
        <w:rPr>
          <w:rFonts w:ascii="Times New Roman" w:hAnsi="Times New Roman"/>
          <w:color w:val="000000"/>
          <w:sz w:val="28"/>
        </w:rPr>
        <w:t>I</w:t>
      </w:r>
      <w:r w:rsidRPr="00FC1327">
        <w:rPr>
          <w:rFonts w:ascii="Times New Roman" w:hAnsi="Times New Roman"/>
          <w:color w:val="000000"/>
          <w:sz w:val="28"/>
          <w:lang w:val="ru-RU"/>
        </w:rPr>
        <w:t>’</w:t>
      </w:r>
      <w:r>
        <w:rPr>
          <w:rFonts w:ascii="Times New Roman" w:hAnsi="Times New Roman"/>
          <w:color w:val="000000"/>
          <w:sz w:val="28"/>
        </w:rPr>
        <w:t>d</w:t>
      </w:r>
      <w:r w:rsidRPr="00FC1327">
        <w:rPr>
          <w:rFonts w:ascii="Times New Roman" w:hAnsi="Times New Roman"/>
          <w:color w:val="000000"/>
          <w:sz w:val="28"/>
          <w:lang w:val="ru-RU"/>
        </w:rPr>
        <w:t xml:space="preserve"> </w:t>
      </w:r>
      <w:r>
        <w:rPr>
          <w:rFonts w:ascii="Times New Roman" w:hAnsi="Times New Roman"/>
          <w:color w:val="000000"/>
          <w:sz w:val="28"/>
        </w:rPr>
        <w:t>prefer</w:t>
      </w:r>
      <w:r w:rsidRPr="00FC1327">
        <w:rPr>
          <w:rFonts w:ascii="Times New Roman" w:hAnsi="Times New Roman"/>
          <w:color w:val="000000"/>
          <w:sz w:val="28"/>
          <w:lang w:val="ru-RU"/>
        </w:rPr>
        <w:t xml:space="preserve"> …/</w:t>
      </w:r>
      <w:r>
        <w:rPr>
          <w:rFonts w:ascii="Times New Roman" w:hAnsi="Times New Roman"/>
          <w:color w:val="000000"/>
          <w:sz w:val="28"/>
        </w:rPr>
        <w:t>I</w:t>
      </w:r>
      <w:r w:rsidRPr="00FC1327">
        <w:rPr>
          <w:rFonts w:ascii="Times New Roman" w:hAnsi="Times New Roman"/>
          <w:color w:val="000000"/>
          <w:sz w:val="28"/>
          <w:lang w:val="ru-RU"/>
        </w:rPr>
        <w:t>’</w:t>
      </w:r>
      <w:r>
        <w:rPr>
          <w:rFonts w:ascii="Times New Roman" w:hAnsi="Times New Roman"/>
          <w:color w:val="000000"/>
          <w:sz w:val="28"/>
        </w:rPr>
        <w:t>d</w:t>
      </w:r>
      <w:r w:rsidRPr="00FC1327">
        <w:rPr>
          <w:rFonts w:ascii="Times New Roman" w:hAnsi="Times New Roman"/>
          <w:color w:val="000000"/>
          <w:sz w:val="28"/>
          <w:lang w:val="ru-RU"/>
        </w:rPr>
        <w:t xml:space="preserve"> </w:t>
      </w:r>
      <w:r>
        <w:rPr>
          <w:rFonts w:ascii="Times New Roman" w:hAnsi="Times New Roman"/>
          <w:color w:val="000000"/>
          <w:sz w:val="28"/>
        </w:rPr>
        <w:t>rather</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C1327">
        <w:rPr>
          <w:rFonts w:ascii="Times New Roman" w:hAnsi="Times New Roman"/>
          <w:color w:val="000000"/>
          <w:sz w:val="28"/>
          <w:lang w:val="ru-RU"/>
        </w:rPr>
        <w:t xml:space="preserve"> … </w:t>
      </w:r>
      <w:r>
        <w:rPr>
          <w:rFonts w:ascii="Times New Roman" w:hAnsi="Times New Roman"/>
          <w:color w:val="000000"/>
          <w:sz w:val="28"/>
        </w:rPr>
        <w:t>or</w:t>
      </w:r>
      <w:r w:rsidRPr="00FC1327">
        <w:rPr>
          <w:rFonts w:ascii="Times New Roman" w:hAnsi="Times New Roman"/>
          <w:color w:val="000000"/>
          <w:sz w:val="28"/>
          <w:lang w:val="ru-RU"/>
        </w:rPr>
        <w:t xml:space="preserve">, </w:t>
      </w:r>
      <w:r>
        <w:rPr>
          <w:rFonts w:ascii="Times New Roman" w:hAnsi="Times New Roman"/>
          <w:color w:val="000000"/>
          <w:sz w:val="28"/>
        </w:rPr>
        <w:t>neither</w:t>
      </w:r>
      <w:r w:rsidRPr="00FC1327">
        <w:rPr>
          <w:rFonts w:ascii="Times New Roman" w:hAnsi="Times New Roman"/>
          <w:color w:val="000000"/>
          <w:sz w:val="28"/>
          <w:lang w:val="ru-RU"/>
        </w:rPr>
        <w:t xml:space="preserve"> … </w:t>
      </w:r>
      <w:r>
        <w:rPr>
          <w:rFonts w:ascii="Times New Roman" w:hAnsi="Times New Roman"/>
          <w:color w:val="000000"/>
          <w:sz w:val="28"/>
        </w:rPr>
        <w:t>nor</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FC1327">
        <w:rPr>
          <w:rFonts w:ascii="Times New Roman" w:hAnsi="Times New Roman"/>
          <w:color w:val="000000"/>
          <w:sz w:val="28"/>
          <w:lang w:val="ru-RU"/>
        </w:rPr>
        <w:t xml:space="preserve"> </w:t>
      </w:r>
      <w:r>
        <w:rPr>
          <w:rFonts w:ascii="Times New Roman" w:hAnsi="Times New Roman"/>
          <w:color w:val="000000"/>
          <w:sz w:val="28"/>
        </w:rPr>
        <w:t>Perfect</w:t>
      </w:r>
      <w:r w:rsidRPr="00FC1327">
        <w:rPr>
          <w:rFonts w:ascii="Times New Roman" w:hAnsi="Times New Roman"/>
          <w:color w:val="000000"/>
          <w:sz w:val="28"/>
          <w:lang w:val="ru-RU"/>
        </w:rPr>
        <w:t xml:space="preserve"> </w:t>
      </w:r>
      <w:r>
        <w:rPr>
          <w:rFonts w:ascii="Times New Roman" w:hAnsi="Times New Roman"/>
          <w:color w:val="000000"/>
          <w:sz w:val="28"/>
        </w:rPr>
        <w:t>Passive</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C1327">
        <w:rPr>
          <w:rFonts w:ascii="Times New Roman" w:hAnsi="Times New Roman"/>
          <w:color w:val="000000"/>
          <w:sz w:val="28"/>
          <w:lang w:val="ru-RU"/>
        </w:rPr>
        <w:t xml:space="preserve"> </w:t>
      </w:r>
      <w:r>
        <w:rPr>
          <w:rFonts w:ascii="Times New Roman" w:hAnsi="Times New Roman"/>
          <w:color w:val="000000"/>
          <w:sz w:val="28"/>
        </w:rPr>
        <w:t>long</w:t>
      </w:r>
      <w:r w:rsidRPr="00FC1327">
        <w:rPr>
          <w:rFonts w:ascii="Times New Roman" w:hAnsi="Times New Roman"/>
          <w:color w:val="000000"/>
          <w:sz w:val="28"/>
          <w:lang w:val="ru-RU"/>
        </w:rPr>
        <w:t xml:space="preserve"> </w:t>
      </w:r>
      <w:r>
        <w:rPr>
          <w:rFonts w:ascii="Times New Roman" w:hAnsi="Times New Roman"/>
          <w:color w:val="000000"/>
          <w:sz w:val="28"/>
        </w:rPr>
        <w:t>blond</w:t>
      </w:r>
      <w:r w:rsidRPr="00FC1327">
        <w:rPr>
          <w:rFonts w:ascii="Times New Roman" w:hAnsi="Times New Roman"/>
          <w:color w:val="000000"/>
          <w:sz w:val="28"/>
          <w:lang w:val="ru-RU"/>
        </w:rPr>
        <w:t xml:space="preserve"> </w:t>
      </w:r>
      <w:r>
        <w:rPr>
          <w:rFonts w:ascii="Times New Roman" w:hAnsi="Times New Roman"/>
          <w:color w:val="000000"/>
          <w:sz w:val="28"/>
        </w:rPr>
        <w:t>hair</w:t>
      </w:r>
      <w:r w:rsidRPr="00FC1327">
        <w:rPr>
          <w:rFonts w:ascii="Times New Roman" w:hAnsi="Times New Roman"/>
          <w:color w:val="000000"/>
          <w:sz w:val="28"/>
          <w:lang w:val="ru-RU"/>
        </w:rPr>
        <w:t>);</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5) владеть социокультурными знаниями и умениями: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выражать модальные значения, чувства и эмоции;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иметь элементарные представления о различных вариантах английского языка;</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FC132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416FF" w:rsidRPr="00FC1327" w:rsidRDefault="00FC1327">
      <w:pPr>
        <w:spacing w:after="0" w:line="264" w:lineRule="auto"/>
        <w:ind w:firstLine="600"/>
        <w:jc w:val="both"/>
        <w:rPr>
          <w:lang w:val="ru-RU"/>
        </w:rPr>
      </w:pPr>
      <w:r w:rsidRPr="00FC132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416FF" w:rsidRPr="00FC1327" w:rsidRDefault="00F416FF">
      <w:pPr>
        <w:rPr>
          <w:lang w:val="ru-RU"/>
        </w:rPr>
        <w:sectPr w:rsidR="00F416FF" w:rsidRPr="00FC1327">
          <w:pgSz w:w="11906" w:h="16383"/>
          <w:pgMar w:top="1134" w:right="850" w:bottom="1134" w:left="1701" w:header="720" w:footer="720" w:gutter="0"/>
          <w:cols w:space="720"/>
        </w:sectPr>
      </w:pPr>
    </w:p>
    <w:p w:rsidR="00F416FF" w:rsidRDefault="00FC1327">
      <w:pPr>
        <w:spacing w:after="0"/>
        <w:ind w:left="120"/>
      </w:pPr>
      <w:bookmarkStart w:id="9" w:name="block-6935438"/>
      <w:bookmarkEnd w:id="8"/>
      <w:r w:rsidRPr="00FC13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16FF" w:rsidRDefault="00FC132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416FF" w:rsidTr="00FC1327">
        <w:trPr>
          <w:trHeight w:val="144"/>
          <w:tblCellSpacing w:w="20" w:type="nil"/>
        </w:trPr>
        <w:tc>
          <w:tcPr>
            <w:tcW w:w="844"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4867"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Наименование разделов и тем программы </w:t>
            </w:r>
          </w:p>
          <w:p w:rsidR="00F416FF" w:rsidRDefault="00F416FF">
            <w:pPr>
              <w:spacing w:after="0"/>
              <w:ind w:left="135"/>
            </w:pPr>
          </w:p>
        </w:tc>
        <w:tc>
          <w:tcPr>
            <w:tcW w:w="0" w:type="auto"/>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rsidTr="00FC1327">
        <w:trPr>
          <w:trHeight w:val="144"/>
          <w:tblCellSpacing w:w="20" w:type="nil"/>
        </w:trPr>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c>
          <w:tcPr>
            <w:tcW w:w="1398"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841"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910"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0" w:type="auto"/>
            <w:vMerge/>
            <w:tcBorders>
              <w:top w:val="nil"/>
            </w:tcBorders>
            <w:tcMar>
              <w:top w:w="50" w:type="dxa"/>
              <w:left w:w="100" w:type="dxa"/>
            </w:tcMar>
          </w:tcPr>
          <w:p w:rsidR="00F416FF" w:rsidRDefault="00F416FF"/>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1</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2</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3</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4</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5</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6</w:t>
            </w:r>
          </w:p>
        </w:tc>
        <w:tc>
          <w:tcPr>
            <w:tcW w:w="4867" w:type="dxa"/>
            <w:tcMar>
              <w:top w:w="50" w:type="dxa"/>
              <w:left w:w="100" w:type="dxa"/>
            </w:tcMar>
            <w:vAlign w:val="center"/>
          </w:tcPr>
          <w:p w:rsidR="00FC1327" w:rsidRDefault="00FC1327" w:rsidP="00FC1327">
            <w:pPr>
              <w:spacing w:after="0"/>
              <w:ind w:left="135"/>
            </w:pPr>
            <w:r w:rsidRPr="00FC132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7</w:t>
            </w:r>
          </w:p>
        </w:tc>
        <w:tc>
          <w:tcPr>
            <w:tcW w:w="4867" w:type="dxa"/>
            <w:tcMar>
              <w:top w:w="50" w:type="dxa"/>
              <w:left w:w="100" w:type="dxa"/>
            </w:tcMar>
            <w:vAlign w:val="center"/>
          </w:tcPr>
          <w:p w:rsidR="00FC1327" w:rsidRDefault="00FC1327" w:rsidP="00FC1327">
            <w:pPr>
              <w:spacing w:after="0"/>
              <w:ind w:left="135"/>
            </w:pPr>
            <w:r w:rsidRPr="00FC132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8</w:t>
            </w:r>
          </w:p>
        </w:tc>
        <w:tc>
          <w:tcPr>
            <w:tcW w:w="4867" w:type="dxa"/>
            <w:tcMar>
              <w:top w:w="50" w:type="dxa"/>
              <w:left w:w="100" w:type="dxa"/>
            </w:tcMar>
            <w:vAlign w:val="center"/>
          </w:tcPr>
          <w:p w:rsidR="00FC1327" w:rsidRDefault="00FC1327" w:rsidP="00FC1327">
            <w:pPr>
              <w:spacing w:after="0"/>
              <w:ind w:left="135"/>
            </w:pPr>
            <w:r w:rsidRPr="00FC132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231F1">
              <w:rPr>
                <w:rFonts w:ascii="Times New Roman" w:hAnsi="Times New Roman"/>
                <w:color w:val="000000"/>
                <w:sz w:val="24"/>
                <w:lang w:val="ru-RU"/>
              </w:rPr>
              <w:t xml:space="preserve">Биоблиотека ЦОК </w:t>
            </w:r>
            <w:r w:rsidRPr="00A231F1">
              <w:rPr>
                <w:rFonts w:ascii="Times New Roman" w:hAnsi="Times New Roman"/>
                <w:color w:val="0000FF"/>
                <w:u w:val="single"/>
              </w:rPr>
              <w:t>https</w:t>
            </w:r>
            <w:r w:rsidRPr="00A231F1">
              <w:rPr>
                <w:rFonts w:ascii="Times New Roman" w:hAnsi="Times New Roman"/>
                <w:color w:val="0000FF"/>
                <w:u w:val="single"/>
                <w:lang w:val="ru-RU"/>
              </w:rPr>
              <w:t>://</w:t>
            </w:r>
            <w:r w:rsidRPr="00A231F1">
              <w:rPr>
                <w:rFonts w:ascii="Times New Roman" w:hAnsi="Times New Roman"/>
                <w:color w:val="0000FF"/>
                <w:u w:val="single"/>
              </w:rPr>
              <w:t>m</w:t>
            </w:r>
            <w:r w:rsidRPr="00A231F1">
              <w:rPr>
                <w:rFonts w:ascii="Times New Roman" w:hAnsi="Times New Roman"/>
                <w:color w:val="0000FF"/>
                <w:u w:val="single"/>
                <w:lang w:val="ru-RU"/>
              </w:rPr>
              <w:t>.</w:t>
            </w:r>
            <w:r w:rsidRPr="00A231F1">
              <w:rPr>
                <w:rFonts w:ascii="Times New Roman" w:hAnsi="Times New Roman"/>
                <w:color w:val="0000FF"/>
                <w:u w:val="single"/>
              </w:rPr>
              <w:t>edsoo</w:t>
            </w:r>
            <w:r w:rsidRPr="00A231F1">
              <w:rPr>
                <w:rFonts w:ascii="Times New Roman" w:hAnsi="Times New Roman"/>
                <w:color w:val="0000FF"/>
                <w:u w:val="single"/>
                <w:lang w:val="ru-RU"/>
              </w:rPr>
              <w:t>.</w:t>
            </w:r>
            <w:r w:rsidRPr="00A231F1">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FC1327" w:rsidRDefault="00FC1327" w:rsidP="00FC1327">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902F17">
              <w:rPr>
                <w:rFonts w:ascii="Times New Roman" w:hAnsi="Times New Roman"/>
                <w:color w:val="000000"/>
                <w:sz w:val="24"/>
                <w:lang w:val="ru-RU"/>
              </w:rPr>
              <w:t xml:space="preserve">Биоблиотека ЦОК </w:t>
            </w:r>
            <w:r w:rsidRPr="00902F17">
              <w:rPr>
                <w:rFonts w:ascii="Times New Roman" w:hAnsi="Times New Roman"/>
                <w:color w:val="0000FF"/>
                <w:u w:val="single"/>
              </w:rPr>
              <w:t>https</w:t>
            </w:r>
            <w:r w:rsidRPr="00902F17">
              <w:rPr>
                <w:rFonts w:ascii="Times New Roman" w:hAnsi="Times New Roman"/>
                <w:color w:val="0000FF"/>
                <w:u w:val="single"/>
                <w:lang w:val="ru-RU"/>
              </w:rPr>
              <w:t>://</w:t>
            </w:r>
            <w:r w:rsidRPr="00902F17">
              <w:rPr>
                <w:rFonts w:ascii="Times New Roman" w:hAnsi="Times New Roman"/>
                <w:color w:val="0000FF"/>
                <w:u w:val="single"/>
              </w:rPr>
              <w:t>m</w:t>
            </w:r>
            <w:r w:rsidRPr="00902F17">
              <w:rPr>
                <w:rFonts w:ascii="Times New Roman" w:hAnsi="Times New Roman"/>
                <w:color w:val="0000FF"/>
                <w:u w:val="single"/>
                <w:lang w:val="ru-RU"/>
              </w:rPr>
              <w:t>.</w:t>
            </w:r>
            <w:r w:rsidRPr="00902F17">
              <w:rPr>
                <w:rFonts w:ascii="Times New Roman" w:hAnsi="Times New Roman"/>
                <w:color w:val="0000FF"/>
                <w:u w:val="single"/>
              </w:rPr>
              <w:t>edsoo</w:t>
            </w:r>
            <w:r w:rsidRPr="00902F17">
              <w:rPr>
                <w:rFonts w:ascii="Times New Roman" w:hAnsi="Times New Roman"/>
                <w:color w:val="0000FF"/>
                <w:u w:val="single"/>
                <w:lang w:val="ru-RU"/>
              </w:rPr>
              <w:t>.</w:t>
            </w:r>
            <w:r w:rsidRPr="00902F17">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10</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902F17">
              <w:rPr>
                <w:rFonts w:ascii="Times New Roman" w:hAnsi="Times New Roman"/>
                <w:color w:val="000000"/>
                <w:sz w:val="24"/>
                <w:lang w:val="ru-RU"/>
              </w:rPr>
              <w:t xml:space="preserve">Биоблиотека ЦОК </w:t>
            </w:r>
            <w:r w:rsidRPr="00902F17">
              <w:rPr>
                <w:rFonts w:ascii="Times New Roman" w:hAnsi="Times New Roman"/>
                <w:color w:val="0000FF"/>
                <w:u w:val="single"/>
              </w:rPr>
              <w:t>https</w:t>
            </w:r>
            <w:r w:rsidRPr="00902F17">
              <w:rPr>
                <w:rFonts w:ascii="Times New Roman" w:hAnsi="Times New Roman"/>
                <w:color w:val="0000FF"/>
                <w:u w:val="single"/>
                <w:lang w:val="ru-RU"/>
              </w:rPr>
              <w:t>://</w:t>
            </w:r>
            <w:r w:rsidRPr="00902F17">
              <w:rPr>
                <w:rFonts w:ascii="Times New Roman" w:hAnsi="Times New Roman"/>
                <w:color w:val="0000FF"/>
                <w:u w:val="single"/>
              </w:rPr>
              <w:t>m</w:t>
            </w:r>
            <w:r w:rsidRPr="00902F17">
              <w:rPr>
                <w:rFonts w:ascii="Times New Roman" w:hAnsi="Times New Roman"/>
                <w:color w:val="0000FF"/>
                <w:u w:val="single"/>
                <w:lang w:val="ru-RU"/>
              </w:rPr>
              <w:t>.</w:t>
            </w:r>
            <w:r w:rsidRPr="00902F17">
              <w:rPr>
                <w:rFonts w:ascii="Times New Roman" w:hAnsi="Times New Roman"/>
                <w:color w:val="0000FF"/>
                <w:u w:val="single"/>
              </w:rPr>
              <w:t>edsoo</w:t>
            </w:r>
            <w:r w:rsidRPr="00902F17">
              <w:rPr>
                <w:rFonts w:ascii="Times New Roman" w:hAnsi="Times New Roman"/>
                <w:color w:val="0000FF"/>
                <w:u w:val="single"/>
                <w:lang w:val="ru-RU"/>
              </w:rPr>
              <w:t>.</w:t>
            </w:r>
            <w:r w:rsidRPr="00902F17">
              <w:rPr>
                <w:rFonts w:ascii="Times New Roman" w:hAnsi="Times New Roman"/>
                <w:color w:val="0000FF"/>
                <w:u w:val="single"/>
              </w:rPr>
              <w:t>ru</w:t>
            </w:r>
          </w:p>
        </w:tc>
      </w:tr>
      <w:tr w:rsidR="00F416FF" w:rsidRPr="000F01E0" w:rsidTr="00FC1327">
        <w:trPr>
          <w:trHeight w:val="144"/>
          <w:tblCellSpacing w:w="20" w:type="nil"/>
        </w:trPr>
        <w:tc>
          <w:tcPr>
            <w:tcW w:w="844" w:type="dxa"/>
            <w:tcMar>
              <w:top w:w="50" w:type="dxa"/>
              <w:left w:w="100" w:type="dxa"/>
            </w:tcMar>
            <w:vAlign w:val="center"/>
          </w:tcPr>
          <w:p w:rsidR="00F416FF" w:rsidRDefault="00FC1327">
            <w:pPr>
              <w:spacing w:after="0"/>
            </w:pPr>
            <w:r>
              <w:rPr>
                <w:rFonts w:ascii="Times New Roman" w:hAnsi="Times New Roman"/>
                <w:color w:val="000000"/>
                <w:sz w:val="24"/>
              </w:rPr>
              <w:t>11</w:t>
            </w:r>
          </w:p>
        </w:tc>
        <w:tc>
          <w:tcPr>
            <w:tcW w:w="4867"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416FF" w:rsidRDefault="00F416FF">
            <w:pPr>
              <w:spacing w:after="0"/>
              <w:ind w:left="135"/>
              <w:jc w:val="center"/>
            </w:pPr>
          </w:p>
        </w:tc>
        <w:tc>
          <w:tcPr>
            <w:tcW w:w="2403"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p>
        </w:tc>
      </w:tr>
      <w:tr w:rsidR="00F416FF" w:rsidRPr="00FC1327" w:rsidTr="00FC1327">
        <w:trPr>
          <w:trHeight w:val="144"/>
          <w:tblCellSpacing w:w="20" w:type="nil"/>
        </w:trPr>
        <w:tc>
          <w:tcPr>
            <w:tcW w:w="0" w:type="auto"/>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416FF" w:rsidRPr="00FC1327" w:rsidRDefault="00F416FF">
            <w:pPr>
              <w:rPr>
                <w:lang w:val="ru-RU"/>
              </w:rPr>
            </w:pPr>
          </w:p>
        </w:tc>
      </w:tr>
    </w:tbl>
    <w:p w:rsidR="00F416FF" w:rsidRPr="00FC1327" w:rsidRDefault="00F416FF">
      <w:pPr>
        <w:rPr>
          <w:lang w:val="ru-RU"/>
        </w:rPr>
        <w:sectPr w:rsidR="00F416FF" w:rsidRPr="00FC1327">
          <w:pgSz w:w="16383" w:h="11906" w:orient="landscape"/>
          <w:pgMar w:top="1134" w:right="850" w:bottom="1134" w:left="1701" w:header="720" w:footer="720" w:gutter="0"/>
          <w:cols w:space="720"/>
        </w:sectPr>
      </w:pPr>
    </w:p>
    <w:p w:rsidR="00F416FF" w:rsidRDefault="00FC1327">
      <w:pPr>
        <w:spacing w:after="0"/>
        <w:ind w:left="120"/>
      </w:pPr>
      <w:r w:rsidRPr="00FC1327">
        <w:rPr>
          <w:rFonts w:ascii="Times New Roman" w:hAnsi="Times New Roman"/>
          <w:b/>
          <w:color w:val="000000"/>
          <w:sz w:val="28"/>
          <w:lang w:val="ru-RU"/>
        </w:rPr>
        <w:lastRenderedPageBreak/>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416FF" w:rsidTr="00FC1327">
        <w:trPr>
          <w:trHeight w:val="144"/>
          <w:tblCellSpacing w:w="20" w:type="nil"/>
        </w:trPr>
        <w:tc>
          <w:tcPr>
            <w:tcW w:w="844"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4867"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Наименование разделов и тем программы </w:t>
            </w:r>
          </w:p>
          <w:p w:rsidR="00F416FF" w:rsidRDefault="00F416FF">
            <w:pPr>
              <w:spacing w:after="0"/>
              <w:ind w:left="135"/>
            </w:pPr>
          </w:p>
        </w:tc>
        <w:tc>
          <w:tcPr>
            <w:tcW w:w="0" w:type="auto"/>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rsidTr="00FC1327">
        <w:trPr>
          <w:trHeight w:val="144"/>
          <w:tblCellSpacing w:w="20" w:type="nil"/>
        </w:trPr>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c>
          <w:tcPr>
            <w:tcW w:w="1398"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841"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910"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0" w:type="auto"/>
            <w:vMerge/>
            <w:tcBorders>
              <w:top w:val="nil"/>
            </w:tcBorders>
            <w:tcMar>
              <w:top w:w="50" w:type="dxa"/>
              <w:left w:w="100" w:type="dxa"/>
            </w:tcMar>
          </w:tcPr>
          <w:p w:rsidR="00F416FF" w:rsidRDefault="00F416FF"/>
        </w:tc>
      </w:tr>
      <w:tr w:rsidR="00F416FF" w:rsidRPr="000F01E0" w:rsidTr="00FC1327">
        <w:trPr>
          <w:trHeight w:val="144"/>
          <w:tblCellSpacing w:w="20" w:type="nil"/>
        </w:trPr>
        <w:tc>
          <w:tcPr>
            <w:tcW w:w="844" w:type="dxa"/>
            <w:tcMar>
              <w:top w:w="50" w:type="dxa"/>
              <w:left w:w="100" w:type="dxa"/>
            </w:tcMar>
            <w:vAlign w:val="center"/>
          </w:tcPr>
          <w:p w:rsidR="00F416FF" w:rsidRDefault="00FC1327">
            <w:pPr>
              <w:spacing w:after="0"/>
            </w:pPr>
            <w:r>
              <w:rPr>
                <w:rFonts w:ascii="Times New Roman" w:hAnsi="Times New Roman"/>
                <w:color w:val="000000"/>
                <w:sz w:val="24"/>
              </w:rPr>
              <w:t>1</w:t>
            </w:r>
          </w:p>
        </w:tc>
        <w:tc>
          <w:tcPr>
            <w:tcW w:w="4867"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416FF" w:rsidRDefault="00F416FF">
            <w:pPr>
              <w:spacing w:after="0"/>
              <w:ind w:left="135"/>
              <w:jc w:val="center"/>
            </w:pPr>
          </w:p>
        </w:tc>
        <w:tc>
          <w:tcPr>
            <w:tcW w:w="2403"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2</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3</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4</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5</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6</w:t>
            </w:r>
          </w:p>
        </w:tc>
        <w:tc>
          <w:tcPr>
            <w:tcW w:w="4867" w:type="dxa"/>
            <w:tcMar>
              <w:top w:w="50" w:type="dxa"/>
              <w:left w:w="100" w:type="dxa"/>
            </w:tcMar>
            <w:vAlign w:val="center"/>
          </w:tcPr>
          <w:p w:rsidR="00FC1327" w:rsidRDefault="00FC1327" w:rsidP="00FC1327">
            <w:pPr>
              <w:spacing w:after="0"/>
              <w:ind w:left="135"/>
            </w:pPr>
            <w:r w:rsidRPr="00FC132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7</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8</w:t>
            </w:r>
          </w:p>
        </w:tc>
        <w:tc>
          <w:tcPr>
            <w:tcW w:w="4867" w:type="dxa"/>
            <w:tcMar>
              <w:top w:w="50" w:type="dxa"/>
              <w:left w:w="100" w:type="dxa"/>
            </w:tcMar>
            <w:vAlign w:val="center"/>
          </w:tcPr>
          <w:p w:rsidR="00FC1327" w:rsidRDefault="00FC1327" w:rsidP="00FC1327">
            <w:pPr>
              <w:spacing w:after="0"/>
              <w:ind w:left="135"/>
            </w:pPr>
            <w:r w:rsidRPr="00FC132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57D3D">
              <w:rPr>
                <w:rFonts w:ascii="Times New Roman" w:hAnsi="Times New Roman"/>
                <w:color w:val="000000"/>
                <w:sz w:val="24"/>
                <w:lang w:val="ru-RU"/>
              </w:rPr>
              <w:t xml:space="preserve">Биоблиотека ЦОК </w:t>
            </w:r>
            <w:r w:rsidRPr="00757D3D">
              <w:rPr>
                <w:rFonts w:ascii="Times New Roman" w:hAnsi="Times New Roman"/>
                <w:color w:val="0000FF"/>
                <w:u w:val="single"/>
              </w:rPr>
              <w:t>https</w:t>
            </w:r>
            <w:r w:rsidRPr="00757D3D">
              <w:rPr>
                <w:rFonts w:ascii="Times New Roman" w:hAnsi="Times New Roman"/>
                <w:color w:val="0000FF"/>
                <w:u w:val="single"/>
                <w:lang w:val="ru-RU"/>
              </w:rPr>
              <w:t>://</w:t>
            </w:r>
            <w:r w:rsidRPr="00757D3D">
              <w:rPr>
                <w:rFonts w:ascii="Times New Roman" w:hAnsi="Times New Roman"/>
                <w:color w:val="0000FF"/>
                <w:u w:val="single"/>
              </w:rPr>
              <w:t>m</w:t>
            </w:r>
            <w:r w:rsidRPr="00757D3D">
              <w:rPr>
                <w:rFonts w:ascii="Times New Roman" w:hAnsi="Times New Roman"/>
                <w:color w:val="0000FF"/>
                <w:u w:val="single"/>
                <w:lang w:val="ru-RU"/>
              </w:rPr>
              <w:t>.</w:t>
            </w:r>
            <w:r w:rsidRPr="00757D3D">
              <w:rPr>
                <w:rFonts w:ascii="Times New Roman" w:hAnsi="Times New Roman"/>
                <w:color w:val="0000FF"/>
                <w:u w:val="single"/>
              </w:rPr>
              <w:t>edsoo</w:t>
            </w:r>
            <w:r w:rsidRPr="00757D3D">
              <w:rPr>
                <w:rFonts w:ascii="Times New Roman" w:hAnsi="Times New Roman"/>
                <w:color w:val="0000FF"/>
                <w:u w:val="single"/>
                <w:lang w:val="ru-RU"/>
              </w:rPr>
              <w:t>.</w:t>
            </w:r>
            <w:r w:rsidRPr="00757D3D">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10</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15AC8">
              <w:rPr>
                <w:rFonts w:ascii="Times New Roman" w:hAnsi="Times New Roman"/>
                <w:color w:val="000000"/>
                <w:sz w:val="24"/>
                <w:lang w:val="ru-RU"/>
              </w:rPr>
              <w:t xml:space="preserve">Биоблиотека ЦОК </w:t>
            </w:r>
            <w:r w:rsidRPr="00A15AC8">
              <w:rPr>
                <w:rFonts w:ascii="Times New Roman" w:hAnsi="Times New Roman"/>
                <w:color w:val="0000FF"/>
                <w:u w:val="single"/>
              </w:rPr>
              <w:t>https</w:t>
            </w:r>
            <w:r w:rsidRPr="00A15AC8">
              <w:rPr>
                <w:rFonts w:ascii="Times New Roman" w:hAnsi="Times New Roman"/>
                <w:color w:val="0000FF"/>
                <w:u w:val="single"/>
                <w:lang w:val="ru-RU"/>
              </w:rPr>
              <w:t>://</w:t>
            </w:r>
            <w:r w:rsidRPr="00A15AC8">
              <w:rPr>
                <w:rFonts w:ascii="Times New Roman" w:hAnsi="Times New Roman"/>
                <w:color w:val="0000FF"/>
                <w:u w:val="single"/>
              </w:rPr>
              <w:t>m</w:t>
            </w:r>
            <w:r w:rsidRPr="00A15AC8">
              <w:rPr>
                <w:rFonts w:ascii="Times New Roman" w:hAnsi="Times New Roman"/>
                <w:color w:val="0000FF"/>
                <w:u w:val="single"/>
                <w:lang w:val="ru-RU"/>
              </w:rPr>
              <w:t>.</w:t>
            </w:r>
            <w:r w:rsidRPr="00A15AC8">
              <w:rPr>
                <w:rFonts w:ascii="Times New Roman" w:hAnsi="Times New Roman"/>
                <w:color w:val="0000FF"/>
                <w:u w:val="single"/>
              </w:rPr>
              <w:t>edsoo</w:t>
            </w:r>
            <w:r w:rsidRPr="00A15AC8">
              <w:rPr>
                <w:rFonts w:ascii="Times New Roman" w:hAnsi="Times New Roman"/>
                <w:color w:val="0000FF"/>
                <w:u w:val="single"/>
                <w:lang w:val="ru-RU"/>
              </w:rPr>
              <w:t>.</w:t>
            </w:r>
            <w:r w:rsidRPr="00A15AC8">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11</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A15AC8">
              <w:rPr>
                <w:rFonts w:ascii="Times New Roman" w:hAnsi="Times New Roman"/>
                <w:color w:val="000000"/>
                <w:sz w:val="24"/>
                <w:lang w:val="ru-RU"/>
              </w:rPr>
              <w:t xml:space="preserve">Биоблиотека ЦОК </w:t>
            </w:r>
            <w:r w:rsidRPr="00A15AC8">
              <w:rPr>
                <w:rFonts w:ascii="Times New Roman" w:hAnsi="Times New Roman"/>
                <w:color w:val="0000FF"/>
                <w:u w:val="single"/>
              </w:rPr>
              <w:t>https</w:t>
            </w:r>
            <w:r w:rsidRPr="00A15AC8">
              <w:rPr>
                <w:rFonts w:ascii="Times New Roman" w:hAnsi="Times New Roman"/>
                <w:color w:val="0000FF"/>
                <w:u w:val="single"/>
                <w:lang w:val="ru-RU"/>
              </w:rPr>
              <w:t>://</w:t>
            </w:r>
            <w:r w:rsidRPr="00A15AC8">
              <w:rPr>
                <w:rFonts w:ascii="Times New Roman" w:hAnsi="Times New Roman"/>
                <w:color w:val="0000FF"/>
                <w:u w:val="single"/>
              </w:rPr>
              <w:t>m</w:t>
            </w:r>
            <w:r w:rsidRPr="00A15AC8">
              <w:rPr>
                <w:rFonts w:ascii="Times New Roman" w:hAnsi="Times New Roman"/>
                <w:color w:val="0000FF"/>
                <w:u w:val="single"/>
                <w:lang w:val="ru-RU"/>
              </w:rPr>
              <w:t>.</w:t>
            </w:r>
            <w:r w:rsidRPr="00A15AC8">
              <w:rPr>
                <w:rFonts w:ascii="Times New Roman" w:hAnsi="Times New Roman"/>
                <w:color w:val="0000FF"/>
                <w:u w:val="single"/>
              </w:rPr>
              <w:t>edsoo</w:t>
            </w:r>
            <w:r w:rsidRPr="00A15AC8">
              <w:rPr>
                <w:rFonts w:ascii="Times New Roman" w:hAnsi="Times New Roman"/>
                <w:color w:val="0000FF"/>
                <w:u w:val="single"/>
                <w:lang w:val="ru-RU"/>
              </w:rPr>
              <w:t>.</w:t>
            </w:r>
            <w:r w:rsidRPr="00A15AC8">
              <w:rPr>
                <w:rFonts w:ascii="Times New Roman" w:hAnsi="Times New Roman"/>
                <w:color w:val="0000FF"/>
                <w:u w:val="single"/>
              </w:rPr>
              <w:t>ru</w:t>
            </w:r>
          </w:p>
        </w:tc>
      </w:tr>
      <w:tr w:rsidR="00F416FF" w:rsidTr="00FC1327">
        <w:trPr>
          <w:trHeight w:val="144"/>
          <w:tblCellSpacing w:w="20" w:type="nil"/>
        </w:trPr>
        <w:tc>
          <w:tcPr>
            <w:tcW w:w="0" w:type="auto"/>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416FF" w:rsidRDefault="00F416FF"/>
        </w:tc>
      </w:tr>
    </w:tbl>
    <w:p w:rsidR="00F416FF" w:rsidRDefault="00F416FF">
      <w:pPr>
        <w:sectPr w:rsidR="00F416FF">
          <w:pgSz w:w="16383" w:h="11906" w:orient="landscape"/>
          <w:pgMar w:top="1134" w:right="850" w:bottom="1134" w:left="1701" w:header="720" w:footer="720" w:gutter="0"/>
          <w:cols w:space="720"/>
        </w:sectPr>
      </w:pPr>
    </w:p>
    <w:p w:rsidR="00F416FF" w:rsidRDefault="00FC132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416FF" w:rsidTr="00FC1327">
        <w:trPr>
          <w:trHeight w:val="144"/>
          <w:tblCellSpacing w:w="20" w:type="nil"/>
        </w:trPr>
        <w:tc>
          <w:tcPr>
            <w:tcW w:w="844"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4867"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Наименование разделов и тем программы </w:t>
            </w:r>
          </w:p>
          <w:p w:rsidR="00F416FF" w:rsidRDefault="00F416FF">
            <w:pPr>
              <w:spacing w:after="0"/>
              <w:ind w:left="135"/>
            </w:pPr>
          </w:p>
        </w:tc>
        <w:tc>
          <w:tcPr>
            <w:tcW w:w="0" w:type="auto"/>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rsidTr="00FC1327">
        <w:trPr>
          <w:trHeight w:val="144"/>
          <w:tblCellSpacing w:w="20" w:type="nil"/>
        </w:trPr>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c>
          <w:tcPr>
            <w:tcW w:w="1398"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841"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910"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0" w:type="auto"/>
            <w:vMerge/>
            <w:tcBorders>
              <w:top w:val="nil"/>
            </w:tcBorders>
            <w:tcMar>
              <w:top w:w="50" w:type="dxa"/>
              <w:left w:w="100" w:type="dxa"/>
            </w:tcMar>
          </w:tcPr>
          <w:p w:rsidR="00F416FF" w:rsidRDefault="00F416FF"/>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1</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2</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3</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4</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5</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6</w:t>
            </w:r>
          </w:p>
        </w:tc>
        <w:tc>
          <w:tcPr>
            <w:tcW w:w="4867" w:type="dxa"/>
            <w:tcMar>
              <w:top w:w="50" w:type="dxa"/>
              <w:left w:w="100" w:type="dxa"/>
            </w:tcMar>
            <w:vAlign w:val="center"/>
          </w:tcPr>
          <w:p w:rsidR="00FC1327" w:rsidRDefault="00FC1327" w:rsidP="00FC1327">
            <w:pPr>
              <w:spacing w:after="0"/>
              <w:ind w:left="135"/>
            </w:pPr>
            <w:r w:rsidRPr="00FC132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7</w:t>
            </w:r>
          </w:p>
        </w:tc>
        <w:tc>
          <w:tcPr>
            <w:tcW w:w="4867" w:type="dxa"/>
            <w:tcMar>
              <w:top w:w="50" w:type="dxa"/>
              <w:left w:w="100" w:type="dxa"/>
            </w:tcMar>
            <w:vAlign w:val="center"/>
          </w:tcPr>
          <w:p w:rsidR="00FC1327" w:rsidRPr="00FC1327" w:rsidRDefault="00FC1327" w:rsidP="00FC1327">
            <w:pPr>
              <w:spacing w:after="0"/>
              <w:ind w:left="135"/>
              <w:rPr>
                <w:lang w:val="ru-RU"/>
              </w:rPr>
            </w:pPr>
            <w:r w:rsidRPr="00FC132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FC1327" w:rsidRDefault="00FC1327" w:rsidP="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FC1327" w:rsidRPr="000F01E0" w:rsidTr="00FC1327">
        <w:trPr>
          <w:trHeight w:val="144"/>
          <w:tblCellSpacing w:w="20" w:type="nil"/>
        </w:trPr>
        <w:tc>
          <w:tcPr>
            <w:tcW w:w="844" w:type="dxa"/>
            <w:tcMar>
              <w:top w:w="50" w:type="dxa"/>
              <w:left w:w="100" w:type="dxa"/>
            </w:tcMar>
            <w:vAlign w:val="center"/>
          </w:tcPr>
          <w:p w:rsidR="00FC1327" w:rsidRDefault="00FC1327" w:rsidP="00FC1327">
            <w:pPr>
              <w:spacing w:after="0"/>
            </w:pPr>
            <w:r>
              <w:rPr>
                <w:rFonts w:ascii="Times New Roman" w:hAnsi="Times New Roman"/>
                <w:color w:val="000000"/>
                <w:sz w:val="24"/>
              </w:rPr>
              <w:t>8</w:t>
            </w:r>
          </w:p>
        </w:tc>
        <w:tc>
          <w:tcPr>
            <w:tcW w:w="4867" w:type="dxa"/>
            <w:tcMar>
              <w:top w:w="50" w:type="dxa"/>
              <w:left w:w="100" w:type="dxa"/>
            </w:tcMar>
            <w:vAlign w:val="center"/>
          </w:tcPr>
          <w:p w:rsidR="00FC1327" w:rsidRDefault="00FC1327" w:rsidP="00FC1327">
            <w:pPr>
              <w:spacing w:after="0"/>
              <w:ind w:left="135"/>
            </w:pPr>
            <w:r w:rsidRPr="00FC132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1398"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lastRenderedPageBreak/>
              <w:t xml:space="preserve"> 8 </w:t>
            </w:r>
          </w:p>
        </w:tc>
        <w:tc>
          <w:tcPr>
            <w:tcW w:w="1841" w:type="dxa"/>
            <w:tcMar>
              <w:top w:w="50" w:type="dxa"/>
              <w:left w:w="100" w:type="dxa"/>
            </w:tcMar>
            <w:vAlign w:val="center"/>
          </w:tcPr>
          <w:p w:rsidR="00FC1327" w:rsidRDefault="00FC1327" w:rsidP="00FC132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C1327" w:rsidRDefault="00FC1327" w:rsidP="00FC1327">
            <w:pPr>
              <w:spacing w:after="0"/>
              <w:ind w:left="135"/>
              <w:jc w:val="center"/>
            </w:pPr>
          </w:p>
        </w:tc>
        <w:tc>
          <w:tcPr>
            <w:tcW w:w="2403" w:type="dxa"/>
            <w:tcMar>
              <w:top w:w="50" w:type="dxa"/>
              <w:left w:w="100" w:type="dxa"/>
            </w:tcMar>
          </w:tcPr>
          <w:p w:rsidR="00FC1327" w:rsidRPr="00FC1327" w:rsidRDefault="00FC1327" w:rsidP="00FC1327">
            <w:pPr>
              <w:rPr>
                <w:lang w:val="ru-RU"/>
              </w:rPr>
            </w:pPr>
            <w:r w:rsidRPr="007069C9">
              <w:rPr>
                <w:rFonts w:ascii="Times New Roman" w:hAnsi="Times New Roman"/>
                <w:color w:val="000000"/>
                <w:sz w:val="24"/>
                <w:lang w:val="ru-RU"/>
              </w:rPr>
              <w:t xml:space="preserve">Биоблиотека ЦОК </w:t>
            </w:r>
            <w:r w:rsidRPr="007069C9">
              <w:rPr>
                <w:rFonts w:ascii="Times New Roman" w:hAnsi="Times New Roman"/>
                <w:color w:val="0000FF"/>
                <w:u w:val="single"/>
              </w:rPr>
              <w:lastRenderedPageBreak/>
              <w:t>https</w:t>
            </w:r>
            <w:r w:rsidRPr="007069C9">
              <w:rPr>
                <w:rFonts w:ascii="Times New Roman" w:hAnsi="Times New Roman"/>
                <w:color w:val="0000FF"/>
                <w:u w:val="single"/>
                <w:lang w:val="ru-RU"/>
              </w:rPr>
              <w:t>://</w:t>
            </w:r>
            <w:r w:rsidRPr="007069C9">
              <w:rPr>
                <w:rFonts w:ascii="Times New Roman" w:hAnsi="Times New Roman"/>
                <w:color w:val="0000FF"/>
                <w:u w:val="single"/>
              </w:rPr>
              <w:t>m</w:t>
            </w:r>
            <w:r w:rsidRPr="007069C9">
              <w:rPr>
                <w:rFonts w:ascii="Times New Roman" w:hAnsi="Times New Roman"/>
                <w:color w:val="0000FF"/>
                <w:u w:val="single"/>
                <w:lang w:val="ru-RU"/>
              </w:rPr>
              <w:t>.</w:t>
            </w:r>
            <w:r w:rsidRPr="007069C9">
              <w:rPr>
                <w:rFonts w:ascii="Times New Roman" w:hAnsi="Times New Roman"/>
                <w:color w:val="0000FF"/>
                <w:u w:val="single"/>
              </w:rPr>
              <w:t>edsoo</w:t>
            </w:r>
            <w:r w:rsidRPr="007069C9">
              <w:rPr>
                <w:rFonts w:ascii="Times New Roman" w:hAnsi="Times New Roman"/>
                <w:color w:val="0000FF"/>
                <w:u w:val="single"/>
                <w:lang w:val="ru-RU"/>
              </w:rPr>
              <w:t>.</w:t>
            </w:r>
            <w:r w:rsidRPr="007069C9">
              <w:rPr>
                <w:rFonts w:ascii="Times New Roman" w:hAnsi="Times New Roman"/>
                <w:color w:val="0000FF"/>
                <w:u w:val="single"/>
              </w:rPr>
              <w:t>ru</w:t>
            </w:r>
          </w:p>
        </w:tc>
      </w:tr>
      <w:tr w:rsidR="00925C15" w:rsidRPr="000F01E0" w:rsidTr="007F40D2">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2D7E09">
              <w:rPr>
                <w:rFonts w:ascii="Times New Roman" w:hAnsi="Times New Roman"/>
                <w:color w:val="000000"/>
                <w:sz w:val="24"/>
                <w:lang w:val="ru-RU"/>
              </w:rPr>
              <w:t xml:space="preserve">Биоблиотека ЦОК </w:t>
            </w:r>
            <w:r w:rsidRPr="002D7E09">
              <w:rPr>
                <w:rFonts w:ascii="Times New Roman" w:hAnsi="Times New Roman"/>
                <w:color w:val="0000FF"/>
                <w:u w:val="single"/>
              </w:rPr>
              <w:t>https</w:t>
            </w:r>
            <w:r w:rsidRPr="002D7E09">
              <w:rPr>
                <w:rFonts w:ascii="Times New Roman" w:hAnsi="Times New Roman"/>
                <w:color w:val="0000FF"/>
                <w:u w:val="single"/>
                <w:lang w:val="ru-RU"/>
              </w:rPr>
              <w:t>://</w:t>
            </w:r>
            <w:r w:rsidRPr="002D7E09">
              <w:rPr>
                <w:rFonts w:ascii="Times New Roman" w:hAnsi="Times New Roman"/>
                <w:color w:val="0000FF"/>
                <w:u w:val="single"/>
              </w:rPr>
              <w:t>m</w:t>
            </w:r>
            <w:r w:rsidRPr="002D7E09">
              <w:rPr>
                <w:rFonts w:ascii="Times New Roman" w:hAnsi="Times New Roman"/>
                <w:color w:val="0000FF"/>
                <w:u w:val="single"/>
                <w:lang w:val="ru-RU"/>
              </w:rPr>
              <w:t>.</w:t>
            </w:r>
            <w:r w:rsidRPr="002D7E09">
              <w:rPr>
                <w:rFonts w:ascii="Times New Roman" w:hAnsi="Times New Roman"/>
                <w:color w:val="0000FF"/>
                <w:u w:val="single"/>
              </w:rPr>
              <w:t>edsoo</w:t>
            </w:r>
            <w:r w:rsidRPr="002D7E09">
              <w:rPr>
                <w:rFonts w:ascii="Times New Roman" w:hAnsi="Times New Roman"/>
                <w:color w:val="0000FF"/>
                <w:u w:val="single"/>
                <w:lang w:val="ru-RU"/>
              </w:rPr>
              <w:t>.</w:t>
            </w:r>
            <w:r w:rsidRPr="002D7E09">
              <w:rPr>
                <w:rFonts w:ascii="Times New Roman" w:hAnsi="Times New Roman"/>
                <w:color w:val="0000FF"/>
                <w:u w:val="single"/>
              </w:rPr>
              <w:t>ru</w:t>
            </w:r>
          </w:p>
        </w:tc>
      </w:tr>
      <w:tr w:rsidR="00925C15" w:rsidRPr="000F01E0" w:rsidTr="007F40D2">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10</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2D7E09">
              <w:rPr>
                <w:rFonts w:ascii="Times New Roman" w:hAnsi="Times New Roman"/>
                <w:color w:val="000000"/>
                <w:sz w:val="24"/>
                <w:lang w:val="ru-RU"/>
              </w:rPr>
              <w:t xml:space="preserve">Биоблиотека ЦОК </w:t>
            </w:r>
            <w:r w:rsidRPr="002D7E09">
              <w:rPr>
                <w:rFonts w:ascii="Times New Roman" w:hAnsi="Times New Roman"/>
                <w:color w:val="0000FF"/>
                <w:u w:val="single"/>
              </w:rPr>
              <w:t>https</w:t>
            </w:r>
            <w:r w:rsidRPr="002D7E09">
              <w:rPr>
                <w:rFonts w:ascii="Times New Roman" w:hAnsi="Times New Roman"/>
                <w:color w:val="0000FF"/>
                <w:u w:val="single"/>
                <w:lang w:val="ru-RU"/>
              </w:rPr>
              <w:t>://</w:t>
            </w:r>
            <w:r w:rsidRPr="002D7E09">
              <w:rPr>
                <w:rFonts w:ascii="Times New Roman" w:hAnsi="Times New Roman"/>
                <w:color w:val="0000FF"/>
                <w:u w:val="single"/>
              </w:rPr>
              <w:t>m</w:t>
            </w:r>
            <w:r w:rsidRPr="002D7E09">
              <w:rPr>
                <w:rFonts w:ascii="Times New Roman" w:hAnsi="Times New Roman"/>
                <w:color w:val="0000FF"/>
                <w:u w:val="single"/>
                <w:lang w:val="ru-RU"/>
              </w:rPr>
              <w:t>.</w:t>
            </w:r>
            <w:r w:rsidRPr="002D7E09">
              <w:rPr>
                <w:rFonts w:ascii="Times New Roman" w:hAnsi="Times New Roman"/>
                <w:color w:val="0000FF"/>
                <w:u w:val="single"/>
              </w:rPr>
              <w:t>edsoo</w:t>
            </w:r>
            <w:r w:rsidRPr="002D7E09">
              <w:rPr>
                <w:rFonts w:ascii="Times New Roman" w:hAnsi="Times New Roman"/>
                <w:color w:val="0000FF"/>
                <w:u w:val="single"/>
                <w:lang w:val="ru-RU"/>
              </w:rPr>
              <w:t>.</w:t>
            </w:r>
            <w:r w:rsidRPr="002D7E09">
              <w:rPr>
                <w:rFonts w:ascii="Times New Roman" w:hAnsi="Times New Roman"/>
                <w:color w:val="0000FF"/>
                <w:u w:val="single"/>
              </w:rPr>
              <w:t>ru</w:t>
            </w:r>
          </w:p>
        </w:tc>
      </w:tr>
      <w:tr w:rsidR="00925C15" w:rsidRPr="000F01E0" w:rsidTr="007F40D2">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11</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2D7E09">
              <w:rPr>
                <w:rFonts w:ascii="Times New Roman" w:hAnsi="Times New Roman"/>
                <w:color w:val="000000"/>
                <w:sz w:val="24"/>
                <w:lang w:val="ru-RU"/>
              </w:rPr>
              <w:t xml:space="preserve">Биоблиотека ЦОК </w:t>
            </w:r>
            <w:r w:rsidRPr="002D7E09">
              <w:rPr>
                <w:rFonts w:ascii="Times New Roman" w:hAnsi="Times New Roman"/>
                <w:color w:val="0000FF"/>
                <w:u w:val="single"/>
              </w:rPr>
              <w:t>https</w:t>
            </w:r>
            <w:r w:rsidRPr="002D7E09">
              <w:rPr>
                <w:rFonts w:ascii="Times New Roman" w:hAnsi="Times New Roman"/>
                <w:color w:val="0000FF"/>
                <w:u w:val="single"/>
                <w:lang w:val="ru-RU"/>
              </w:rPr>
              <w:t>://</w:t>
            </w:r>
            <w:r w:rsidRPr="002D7E09">
              <w:rPr>
                <w:rFonts w:ascii="Times New Roman" w:hAnsi="Times New Roman"/>
                <w:color w:val="0000FF"/>
                <w:u w:val="single"/>
              </w:rPr>
              <w:t>m</w:t>
            </w:r>
            <w:r w:rsidRPr="002D7E09">
              <w:rPr>
                <w:rFonts w:ascii="Times New Roman" w:hAnsi="Times New Roman"/>
                <w:color w:val="0000FF"/>
                <w:u w:val="single"/>
                <w:lang w:val="ru-RU"/>
              </w:rPr>
              <w:t>.</w:t>
            </w:r>
            <w:r w:rsidRPr="002D7E09">
              <w:rPr>
                <w:rFonts w:ascii="Times New Roman" w:hAnsi="Times New Roman"/>
                <w:color w:val="0000FF"/>
                <w:u w:val="single"/>
              </w:rPr>
              <w:t>edsoo</w:t>
            </w:r>
            <w:r w:rsidRPr="002D7E09">
              <w:rPr>
                <w:rFonts w:ascii="Times New Roman" w:hAnsi="Times New Roman"/>
                <w:color w:val="0000FF"/>
                <w:u w:val="single"/>
                <w:lang w:val="ru-RU"/>
              </w:rPr>
              <w:t>.</w:t>
            </w:r>
            <w:r w:rsidRPr="002D7E09">
              <w:rPr>
                <w:rFonts w:ascii="Times New Roman" w:hAnsi="Times New Roman"/>
                <w:color w:val="0000FF"/>
                <w:u w:val="single"/>
              </w:rPr>
              <w:t>ru</w:t>
            </w:r>
          </w:p>
        </w:tc>
      </w:tr>
      <w:tr w:rsidR="00925C15" w:rsidRPr="000F01E0" w:rsidTr="007F40D2">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12</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2D7E09">
              <w:rPr>
                <w:rFonts w:ascii="Times New Roman" w:hAnsi="Times New Roman"/>
                <w:color w:val="000000"/>
                <w:sz w:val="24"/>
                <w:lang w:val="ru-RU"/>
              </w:rPr>
              <w:t xml:space="preserve">Биоблиотека ЦОК </w:t>
            </w:r>
            <w:r w:rsidRPr="002D7E09">
              <w:rPr>
                <w:rFonts w:ascii="Times New Roman" w:hAnsi="Times New Roman"/>
                <w:color w:val="0000FF"/>
                <w:u w:val="single"/>
              </w:rPr>
              <w:t>https</w:t>
            </w:r>
            <w:r w:rsidRPr="002D7E09">
              <w:rPr>
                <w:rFonts w:ascii="Times New Roman" w:hAnsi="Times New Roman"/>
                <w:color w:val="0000FF"/>
                <w:u w:val="single"/>
                <w:lang w:val="ru-RU"/>
              </w:rPr>
              <w:t>://</w:t>
            </w:r>
            <w:r w:rsidRPr="002D7E09">
              <w:rPr>
                <w:rFonts w:ascii="Times New Roman" w:hAnsi="Times New Roman"/>
                <w:color w:val="0000FF"/>
                <w:u w:val="single"/>
              </w:rPr>
              <w:t>m</w:t>
            </w:r>
            <w:r w:rsidRPr="002D7E09">
              <w:rPr>
                <w:rFonts w:ascii="Times New Roman" w:hAnsi="Times New Roman"/>
                <w:color w:val="0000FF"/>
                <w:u w:val="single"/>
                <w:lang w:val="ru-RU"/>
              </w:rPr>
              <w:t>.</w:t>
            </w:r>
            <w:r w:rsidRPr="002D7E09">
              <w:rPr>
                <w:rFonts w:ascii="Times New Roman" w:hAnsi="Times New Roman"/>
                <w:color w:val="0000FF"/>
                <w:u w:val="single"/>
              </w:rPr>
              <w:t>edsoo</w:t>
            </w:r>
            <w:r w:rsidRPr="002D7E09">
              <w:rPr>
                <w:rFonts w:ascii="Times New Roman" w:hAnsi="Times New Roman"/>
                <w:color w:val="0000FF"/>
                <w:u w:val="single"/>
                <w:lang w:val="ru-RU"/>
              </w:rPr>
              <w:t>.</w:t>
            </w:r>
            <w:r w:rsidRPr="002D7E09">
              <w:rPr>
                <w:rFonts w:ascii="Times New Roman" w:hAnsi="Times New Roman"/>
                <w:color w:val="0000FF"/>
                <w:u w:val="single"/>
              </w:rPr>
              <w:t>ru</w:t>
            </w:r>
          </w:p>
        </w:tc>
      </w:tr>
      <w:tr w:rsidR="00F416FF" w:rsidTr="00FC1327">
        <w:trPr>
          <w:trHeight w:val="144"/>
          <w:tblCellSpacing w:w="20" w:type="nil"/>
        </w:trPr>
        <w:tc>
          <w:tcPr>
            <w:tcW w:w="0" w:type="auto"/>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416FF" w:rsidRDefault="00F416FF"/>
        </w:tc>
      </w:tr>
    </w:tbl>
    <w:p w:rsidR="00F416FF" w:rsidRDefault="00F416FF">
      <w:pPr>
        <w:sectPr w:rsidR="00F416FF">
          <w:pgSz w:w="16383" w:h="11906" w:orient="landscape"/>
          <w:pgMar w:top="1134" w:right="850" w:bottom="1134" w:left="1701" w:header="720" w:footer="720" w:gutter="0"/>
          <w:cols w:space="720"/>
        </w:sectPr>
      </w:pPr>
    </w:p>
    <w:p w:rsidR="00F416FF" w:rsidRDefault="00FC132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416FF" w:rsidTr="00925C15">
        <w:trPr>
          <w:trHeight w:val="144"/>
          <w:tblCellSpacing w:w="20" w:type="nil"/>
        </w:trPr>
        <w:tc>
          <w:tcPr>
            <w:tcW w:w="844"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4867"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Наименование разделов и тем программы </w:t>
            </w:r>
          </w:p>
          <w:p w:rsidR="00F416FF" w:rsidRDefault="00F416FF">
            <w:pPr>
              <w:spacing w:after="0"/>
              <w:ind w:left="135"/>
            </w:pPr>
          </w:p>
        </w:tc>
        <w:tc>
          <w:tcPr>
            <w:tcW w:w="0" w:type="auto"/>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rsidTr="00925C15">
        <w:trPr>
          <w:trHeight w:val="144"/>
          <w:tblCellSpacing w:w="20" w:type="nil"/>
        </w:trPr>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c>
          <w:tcPr>
            <w:tcW w:w="1398"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841"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910"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0" w:type="auto"/>
            <w:vMerge/>
            <w:tcBorders>
              <w:top w:val="nil"/>
            </w:tcBorders>
            <w:tcMar>
              <w:top w:w="50" w:type="dxa"/>
              <w:left w:w="100" w:type="dxa"/>
            </w:tcMar>
          </w:tcPr>
          <w:p w:rsidR="00F416FF" w:rsidRDefault="00F416FF"/>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1</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2</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3</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4</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5</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6</w:t>
            </w:r>
          </w:p>
        </w:tc>
        <w:tc>
          <w:tcPr>
            <w:tcW w:w="4867" w:type="dxa"/>
            <w:tcMar>
              <w:top w:w="50" w:type="dxa"/>
              <w:left w:w="100" w:type="dxa"/>
            </w:tcMar>
            <w:vAlign w:val="center"/>
          </w:tcPr>
          <w:p w:rsidR="00925C15" w:rsidRDefault="00925C15" w:rsidP="00925C15">
            <w:pPr>
              <w:spacing w:after="0"/>
              <w:ind w:left="135"/>
            </w:pPr>
            <w:r w:rsidRPr="00FC132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7</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8</w:t>
            </w:r>
          </w:p>
        </w:tc>
        <w:tc>
          <w:tcPr>
            <w:tcW w:w="4867" w:type="dxa"/>
            <w:tcMar>
              <w:top w:w="50" w:type="dxa"/>
              <w:left w:w="100" w:type="dxa"/>
            </w:tcMar>
            <w:vAlign w:val="center"/>
          </w:tcPr>
          <w:p w:rsidR="00925C15" w:rsidRDefault="00925C15" w:rsidP="00925C15">
            <w:pPr>
              <w:spacing w:after="0"/>
              <w:ind w:left="135"/>
            </w:pPr>
            <w:r w:rsidRPr="00FC132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1398"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lastRenderedPageBreak/>
              <w:t xml:space="preserve"> 13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lastRenderedPageBreak/>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925C15">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F2392D">
              <w:rPr>
                <w:rFonts w:ascii="Times New Roman" w:hAnsi="Times New Roman"/>
                <w:color w:val="000000"/>
                <w:sz w:val="24"/>
                <w:lang w:val="ru-RU"/>
              </w:rPr>
              <w:t xml:space="preserve">Биоблиотека ЦОК </w:t>
            </w:r>
            <w:r w:rsidRPr="00F2392D">
              <w:rPr>
                <w:rFonts w:ascii="Times New Roman" w:hAnsi="Times New Roman"/>
                <w:color w:val="0000FF"/>
                <w:u w:val="single"/>
              </w:rPr>
              <w:t>https</w:t>
            </w:r>
            <w:r w:rsidRPr="00F2392D">
              <w:rPr>
                <w:rFonts w:ascii="Times New Roman" w:hAnsi="Times New Roman"/>
                <w:color w:val="0000FF"/>
                <w:u w:val="single"/>
                <w:lang w:val="ru-RU"/>
              </w:rPr>
              <w:t>://</w:t>
            </w:r>
            <w:r w:rsidRPr="00F2392D">
              <w:rPr>
                <w:rFonts w:ascii="Times New Roman" w:hAnsi="Times New Roman"/>
                <w:color w:val="0000FF"/>
                <w:u w:val="single"/>
              </w:rPr>
              <w:t>m</w:t>
            </w:r>
            <w:r w:rsidRPr="00F2392D">
              <w:rPr>
                <w:rFonts w:ascii="Times New Roman" w:hAnsi="Times New Roman"/>
                <w:color w:val="0000FF"/>
                <w:u w:val="single"/>
                <w:lang w:val="ru-RU"/>
              </w:rPr>
              <w:t>.</w:t>
            </w:r>
            <w:r w:rsidRPr="00F2392D">
              <w:rPr>
                <w:rFonts w:ascii="Times New Roman" w:hAnsi="Times New Roman"/>
                <w:color w:val="0000FF"/>
                <w:u w:val="single"/>
              </w:rPr>
              <w:t>edsoo</w:t>
            </w:r>
            <w:r w:rsidRPr="00F2392D">
              <w:rPr>
                <w:rFonts w:ascii="Times New Roman" w:hAnsi="Times New Roman"/>
                <w:color w:val="0000FF"/>
                <w:u w:val="single"/>
                <w:lang w:val="ru-RU"/>
              </w:rPr>
              <w:t>.</w:t>
            </w:r>
            <w:r w:rsidRPr="00F2392D">
              <w:rPr>
                <w:rFonts w:ascii="Times New Roman" w:hAnsi="Times New Roman"/>
                <w:color w:val="0000FF"/>
                <w:u w:val="single"/>
              </w:rPr>
              <w:t>ru</w:t>
            </w:r>
          </w:p>
        </w:tc>
      </w:tr>
      <w:tr w:rsidR="00925C15" w:rsidRPr="000F01E0" w:rsidTr="007F40D2">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10</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53738C">
              <w:rPr>
                <w:rFonts w:ascii="Times New Roman" w:hAnsi="Times New Roman"/>
                <w:color w:val="000000"/>
                <w:sz w:val="24"/>
                <w:lang w:val="ru-RU"/>
              </w:rPr>
              <w:t xml:space="preserve">Биоблиотека ЦОК </w:t>
            </w:r>
            <w:r w:rsidRPr="0053738C">
              <w:rPr>
                <w:rFonts w:ascii="Times New Roman" w:hAnsi="Times New Roman"/>
                <w:color w:val="0000FF"/>
                <w:u w:val="single"/>
              </w:rPr>
              <w:t>https</w:t>
            </w:r>
            <w:r w:rsidRPr="0053738C">
              <w:rPr>
                <w:rFonts w:ascii="Times New Roman" w:hAnsi="Times New Roman"/>
                <w:color w:val="0000FF"/>
                <w:u w:val="single"/>
                <w:lang w:val="ru-RU"/>
              </w:rPr>
              <w:t>://</w:t>
            </w:r>
            <w:r w:rsidRPr="0053738C">
              <w:rPr>
                <w:rFonts w:ascii="Times New Roman" w:hAnsi="Times New Roman"/>
                <w:color w:val="0000FF"/>
                <w:u w:val="single"/>
              </w:rPr>
              <w:t>m</w:t>
            </w:r>
            <w:r w:rsidRPr="0053738C">
              <w:rPr>
                <w:rFonts w:ascii="Times New Roman" w:hAnsi="Times New Roman"/>
                <w:color w:val="0000FF"/>
                <w:u w:val="single"/>
                <w:lang w:val="ru-RU"/>
              </w:rPr>
              <w:t>.</w:t>
            </w:r>
            <w:r w:rsidRPr="0053738C">
              <w:rPr>
                <w:rFonts w:ascii="Times New Roman" w:hAnsi="Times New Roman"/>
                <w:color w:val="0000FF"/>
                <w:u w:val="single"/>
              </w:rPr>
              <w:t>edsoo</w:t>
            </w:r>
            <w:r w:rsidRPr="0053738C">
              <w:rPr>
                <w:rFonts w:ascii="Times New Roman" w:hAnsi="Times New Roman"/>
                <w:color w:val="0000FF"/>
                <w:u w:val="single"/>
                <w:lang w:val="ru-RU"/>
              </w:rPr>
              <w:t>.</w:t>
            </w:r>
            <w:r w:rsidRPr="0053738C">
              <w:rPr>
                <w:rFonts w:ascii="Times New Roman" w:hAnsi="Times New Roman"/>
                <w:color w:val="0000FF"/>
                <w:u w:val="single"/>
              </w:rPr>
              <w:t>ru</w:t>
            </w:r>
          </w:p>
        </w:tc>
      </w:tr>
      <w:tr w:rsidR="00925C15" w:rsidRPr="000F01E0" w:rsidTr="007F40D2">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11</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53738C">
              <w:rPr>
                <w:rFonts w:ascii="Times New Roman" w:hAnsi="Times New Roman"/>
                <w:color w:val="000000"/>
                <w:sz w:val="24"/>
                <w:lang w:val="ru-RU"/>
              </w:rPr>
              <w:t xml:space="preserve">Биоблиотека ЦОК </w:t>
            </w:r>
            <w:r w:rsidRPr="0053738C">
              <w:rPr>
                <w:rFonts w:ascii="Times New Roman" w:hAnsi="Times New Roman"/>
                <w:color w:val="0000FF"/>
                <w:u w:val="single"/>
              </w:rPr>
              <w:t>https</w:t>
            </w:r>
            <w:r w:rsidRPr="0053738C">
              <w:rPr>
                <w:rFonts w:ascii="Times New Roman" w:hAnsi="Times New Roman"/>
                <w:color w:val="0000FF"/>
                <w:u w:val="single"/>
                <w:lang w:val="ru-RU"/>
              </w:rPr>
              <w:t>://</w:t>
            </w:r>
            <w:r w:rsidRPr="0053738C">
              <w:rPr>
                <w:rFonts w:ascii="Times New Roman" w:hAnsi="Times New Roman"/>
                <w:color w:val="0000FF"/>
                <w:u w:val="single"/>
              </w:rPr>
              <w:t>m</w:t>
            </w:r>
            <w:r w:rsidRPr="0053738C">
              <w:rPr>
                <w:rFonts w:ascii="Times New Roman" w:hAnsi="Times New Roman"/>
                <w:color w:val="0000FF"/>
                <w:u w:val="single"/>
                <w:lang w:val="ru-RU"/>
              </w:rPr>
              <w:t>.</w:t>
            </w:r>
            <w:r w:rsidRPr="0053738C">
              <w:rPr>
                <w:rFonts w:ascii="Times New Roman" w:hAnsi="Times New Roman"/>
                <w:color w:val="0000FF"/>
                <w:u w:val="single"/>
              </w:rPr>
              <w:t>edsoo</w:t>
            </w:r>
            <w:r w:rsidRPr="0053738C">
              <w:rPr>
                <w:rFonts w:ascii="Times New Roman" w:hAnsi="Times New Roman"/>
                <w:color w:val="0000FF"/>
                <w:u w:val="single"/>
                <w:lang w:val="ru-RU"/>
              </w:rPr>
              <w:t>.</w:t>
            </w:r>
            <w:r w:rsidRPr="0053738C">
              <w:rPr>
                <w:rFonts w:ascii="Times New Roman" w:hAnsi="Times New Roman"/>
                <w:color w:val="0000FF"/>
                <w:u w:val="single"/>
              </w:rPr>
              <w:t>ru</w:t>
            </w:r>
          </w:p>
        </w:tc>
      </w:tr>
      <w:tr w:rsidR="00925C15" w:rsidRPr="000F01E0" w:rsidTr="007F40D2">
        <w:trPr>
          <w:trHeight w:val="144"/>
          <w:tblCellSpacing w:w="20" w:type="nil"/>
        </w:trPr>
        <w:tc>
          <w:tcPr>
            <w:tcW w:w="844" w:type="dxa"/>
            <w:tcMar>
              <w:top w:w="50" w:type="dxa"/>
              <w:left w:w="100" w:type="dxa"/>
            </w:tcMar>
            <w:vAlign w:val="center"/>
          </w:tcPr>
          <w:p w:rsidR="00925C15" w:rsidRDefault="00925C15" w:rsidP="00925C15">
            <w:pPr>
              <w:spacing w:after="0"/>
            </w:pPr>
            <w:r>
              <w:rPr>
                <w:rFonts w:ascii="Times New Roman" w:hAnsi="Times New Roman"/>
                <w:color w:val="000000"/>
                <w:sz w:val="24"/>
              </w:rPr>
              <w:t>12</w:t>
            </w:r>
          </w:p>
        </w:tc>
        <w:tc>
          <w:tcPr>
            <w:tcW w:w="4867" w:type="dxa"/>
            <w:tcMar>
              <w:top w:w="50" w:type="dxa"/>
              <w:left w:w="100" w:type="dxa"/>
            </w:tcMar>
            <w:vAlign w:val="center"/>
          </w:tcPr>
          <w:p w:rsidR="00925C15" w:rsidRPr="00FC1327" w:rsidRDefault="00925C15" w:rsidP="00925C15">
            <w:pPr>
              <w:spacing w:after="0"/>
              <w:ind w:left="135"/>
              <w:rPr>
                <w:lang w:val="ru-RU"/>
              </w:rPr>
            </w:pPr>
            <w:r w:rsidRPr="00FC132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925C15" w:rsidRDefault="00925C15" w:rsidP="00925C15">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C15" w:rsidRDefault="00925C15" w:rsidP="00925C1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C15" w:rsidRDefault="00925C15" w:rsidP="00925C15">
            <w:pPr>
              <w:spacing w:after="0"/>
              <w:ind w:left="135"/>
              <w:jc w:val="center"/>
            </w:pPr>
          </w:p>
        </w:tc>
        <w:tc>
          <w:tcPr>
            <w:tcW w:w="2403" w:type="dxa"/>
            <w:tcMar>
              <w:top w:w="50" w:type="dxa"/>
              <w:left w:w="100" w:type="dxa"/>
            </w:tcMar>
          </w:tcPr>
          <w:p w:rsidR="00925C15" w:rsidRPr="00925C15" w:rsidRDefault="00925C15" w:rsidP="00925C15">
            <w:pPr>
              <w:rPr>
                <w:lang w:val="ru-RU"/>
              </w:rPr>
            </w:pPr>
            <w:r w:rsidRPr="0053738C">
              <w:rPr>
                <w:rFonts w:ascii="Times New Roman" w:hAnsi="Times New Roman"/>
                <w:color w:val="000000"/>
                <w:sz w:val="24"/>
                <w:lang w:val="ru-RU"/>
              </w:rPr>
              <w:t xml:space="preserve">Биоблиотека ЦОК </w:t>
            </w:r>
            <w:r w:rsidRPr="0053738C">
              <w:rPr>
                <w:rFonts w:ascii="Times New Roman" w:hAnsi="Times New Roman"/>
                <w:color w:val="0000FF"/>
                <w:u w:val="single"/>
              </w:rPr>
              <w:t>https</w:t>
            </w:r>
            <w:r w:rsidRPr="0053738C">
              <w:rPr>
                <w:rFonts w:ascii="Times New Roman" w:hAnsi="Times New Roman"/>
                <w:color w:val="0000FF"/>
                <w:u w:val="single"/>
                <w:lang w:val="ru-RU"/>
              </w:rPr>
              <w:t>://</w:t>
            </w:r>
            <w:r w:rsidRPr="0053738C">
              <w:rPr>
                <w:rFonts w:ascii="Times New Roman" w:hAnsi="Times New Roman"/>
                <w:color w:val="0000FF"/>
                <w:u w:val="single"/>
              </w:rPr>
              <w:t>m</w:t>
            </w:r>
            <w:r w:rsidRPr="0053738C">
              <w:rPr>
                <w:rFonts w:ascii="Times New Roman" w:hAnsi="Times New Roman"/>
                <w:color w:val="0000FF"/>
                <w:u w:val="single"/>
                <w:lang w:val="ru-RU"/>
              </w:rPr>
              <w:t>.</w:t>
            </w:r>
            <w:r w:rsidRPr="0053738C">
              <w:rPr>
                <w:rFonts w:ascii="Times New Roman" w:hAnsi="Times New Roman"/>
                <w:color w:val="0000FF"/>
                <w:u w:val="single"/>
              </w:rPr>
              <w:t>edsoo</w:t>
            </w:r>
            <w:r w:rsidRPr="0053738C">
              <w:rPr>
                <w:rFonts w:ascii="Times New Roman" w:hAnsi="Times New Roman"/>
                <w:color w:val="0000FF"/>
                <w:u w:val="single"/>
                <w:lang w:val="ru-RU"/>
              </w:rPr>
              <w:t>.</w:t>
            </w:r>
            <w:r w:rsidRPr="0053738C">
              <w:rPr>
                <w:rFonts w:ascii="Times New Roman" w:hAnsi="Times New Roman"/>
                <w:color w:val="0000FF"/>
                <w:u w:val="single"/>
              </w:rPr>
              <w:t>ru</w:t>
            </w:r>
          </w:p>
        </w:tc>
      </w:tr>
      <w:tr w:rsidR="00F416FF" w:rsidTr="00925C15">
        <w:trPr>
          <w:trHeight w:val="144"/>
          <w:tblCellSpacing w:w="20" w:type="nil"/>
        </w:trPr>
        <w:tc>
          <w:tcPr>
            <w:tcW w:w="0" w:type="auto"/>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416FF" w:rsidRDefault="00F416FF"/>
        </w:tc>
      </w:tr>
    </w:tbl>
    <w:p w:rsidR="00F416FF" w:rsidRDefault="00F416FF">
      <w:pPr>
        <w:sectPr w:rsidR="00F416FF">
          <w:pgSz w:w="16383" w:h="11906" w:orient="landscape"/>
          <w:pgMar w:top="1134" w:right="850" w:bottom="1134" w:left="1701" w:header="720" w:footer="720" w:gutter="0"/>
          <w:cols w:space="720"/>
        </w:sectPr>
      </w:pPr>
    </w:p>
    <w:p w:rsidR="006E6A64" w:rsidRDefault="006E6A64" w:rsidP="006E6A64">
      <w:pPr>
        <w:spacing w:after="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6E6A64" w:rsidTr="005D760D">
        <w:trPr>
          <w:trHeight w:val="144"/>
          <w:tblCellSpacing w:w="20" w:type="nil"/>
        </w:trPr>
        <w:tc>
          <w:tcPr>
            <w:tcW w:w="412" w:type="dxa"/>
            <w:vMerge w:val="restart"/>
            <w:tcMar>
              <w:top w:w="50" w:type="dxa"/>
              <w:left w:w="100" w:type="dxa"/>
            </w:tcMar>
            <w:vAlign w:val="center"/>
          </w:tcPr>
          <w:p w:rsidR="006E6A64" w:rsidRDefault="006E6A64" w:rsidP="005D760D">
            <w:pPr>
              <w:spacing w:after="0"/>
              <w:ind w:left="135"/>
            </w:pPr>
            <w:r>
              <w:rPr>
                <w:rFonts w:ascii="Times New Roman" w:hAnsi="Times New Roman"/>
                <w:b/>
                <w:color w:val="000000"/>
                <w:sz w:val="24"/>
              </w:rPr>
              <w:t xml:space="preserve">№ п/п </w:t>
            </w:r>
          </w:p>
          <w:p w:rsidR="006E6A64" w:rsidRDefault="006E6A64" w:rsidP="005D760D">
            <w:pPr>
              <w:spacing w:after="0"/>
              <w:ind w:left="135"/>
            </w:pPr>
          </w:p>
        </w:tc>
        <w:tc>
          <w:tcPr>
            <w:tcW w:w="3960" w:type="dxa"/>
            <w:vMerge w:val="restart"/>
            <w:tcMar>
              <w:top w:w="50" w:type="dxa"/>
              <w:left w:w="100" w:type="dxa"/>
            </w:tcMar>
            <w:vAlign w:val="center"/>
          </w:tcPr>
          <w:p w:rsidR="006E6A64" w:rsidRDefault="006E6A64" w:rsidP="005D760D">
            <w:pPr>
              <w:spacing w:after="0"/>
              <w:ind w:left="135"/>
            </w:pPr>
            <w:r>
              <w:rPr>
                <w:rFonts w:ascii="Times New Roman" w:hAnsi="Times New Roman"/>
                <w:b/>
                <w:color w:val="000000"/>
                <w:sz w:val="24"/>
              </w:rPr>
              <w:t xml:space="preserve">Наименование разделов и тем программы </w:t>
            </w:r>
          </w:p>
          <w:p w:rsidR="006E6A64" w:rsidRDefault="006E6A64" w:rsidP="005D760D">
            <w:pPr>
              <w:spacing w:after="0"/>
              <w:ind w:left="135"/>
            </w:pPr>
          </w:p>
        </w:tc>
        <w:tc>
          <w:tcPr>
            <w:tcW w:w="0" w:type="auto"/>
            <w:gridSpan w:val="3"/>
            <w:tcMar>
              <w:top w:w="50" w:type="dxa"/>
              <w:left w:w="100" w:type="dxa"/>
            </w:tcMar>
            <w:vAlign w:val="center"/>
          </w:tcPr>
          <w:p w:rsidR="006E6A64" w:rsidRDefault="006E6A64" w:rsidP="005D760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6A64" w:rsidRDefault="006E6A64" w:rsidP="005D760D">
            <w:pPr>
              <w:spacing w:after="0"/>
              <w:ind w:left="135"/>
            </w:pPr>
            <w:r>
              <w:rPr>
                <w:rFonts w:ascii="Times New Roman" w:hAnsi="Times New Roman"/>
                <w:b/>
                <w:color w:val="000000"/>
                <w:sz w:val="24"/>
              </w:rPr>
              <w:t xml:space="preserve">Электронные (цифровые) образовательные ресурсы </w:t>
            </w:r>
          </w:p>
          <w:p w:rsidR="006E6A64" w:rsidRDefault="006E6A64" w:rsidP="005D760D">
            <w:pPr>
              <w:spacing w:after="0"/>
              <w:ind w:left="135"/>
            </w:pPr>
          </w:p>
        </w:tc>
      </w:tr>
      <w:tr w:rsidR="006E6A64" w:rsidTr="005D760D">
        <w:trPr>
          <w:trHeight w:val="144"/>
          <w:tblCellSpacing w:w="20" w:type="nil"/>
        </w:trPr>
        <w:tc>
          <w:tcPr>
            <w:tcW w:w="0" w:type="auto"/>
            <w:vMerge/>
            <w:tcBorders>
              <w:top w:val="nil"/>
            </w:tcBorders>
            <w:tcMar>
              <w:top w:w="50" w:type="dxa"/>
              <w:left w:w="100" w:type="dxa"/>
            </w:tcMar>
          </w:tcPr>
          <w:p w:rsidR="006E6A64" w:rsidRDefault="006E6A64" w:rsidP="005D760D"/>
        </w:tc>
        <w:tc>
          <w:tcPr>
            <w:tcW w:w="0" w:type="auto"/>
            <w:vMerge/>
            <w:tcBorders>
              <w:top w:val="nil"/>
            </w:tcBorders>
            <w:tcMar>
              <w:top w:w="50" w:type="dxa"/>
              <w:left w:w="100" w:type="dxa"/>
            </w:tcMar>
          </w:tcPr>
          <w:p w:rsidR="006E6A64" w:rsidRDefault="006E6A64" w:rsidP="005D760D"/>
        </w:tc>
        <w:tc>
          <w:tcPr>
            <w:tcW w:w="889" w:type="dxa"/>
            <w:tcMar>
              <w:top w:w="50" w:type="dxa"/>
              <w:left w:w="100" w:type="dxa"/>
            </w:tcMar>
            <w:vAlign w:val="center"/>
          </w:tcPr>
          <w:p w:rsidR="006E6A64" w:rsidRDefault="006E6A64" w:rsidP="005D760D">
            <w:pPr>
              <w:spacing w:after="0"/>
              <w:ind w:left="135"/>
            </w:pPr>
            <w:r>
              <w:rPr>
                <w:rFonts w:ascii="Times New Roman" w:hAnsi="Times New Roman"/>
                <w:b/>
                <w:color w:val="000000"/>
                <w:sz w:val="24"/>
              </w:rPr>
              <w:t xml:space="preserve">Всего </w:t>
            </w:r>
          </w:p>
          <w:p w:rsidR="006E6A64" w:rsidRDefault="006E6A64" w:rsidP="005D760D">
            <w:pPr>
              <w:spacing w:after="0"/>
              <w:ind w:left="135"/>
            </w:pPr>
          </w:p>
        </w:tc>
        <w:tc>
          <w:tcPr>
            <w:tcW w:w="1598" w:type="dxa"/>
            <w:tcMar>
              <w:top w:w="50" w:type="dxa"/>
              <w:left w:w="100" w:type="dxa"/>
            </w:tcMar>
            <w:vAlign w:val="center"/>
          </w:tcPr>
          <w:p w:rsidR="006E6A64" w:rsidRDefault="006E6A64" w:rsidP="005D760D">
            <w:pPr>
              <w:spacing w:after="0"/>
              <w:ind w:left="135"/>
            </w:pPr>
            <w:r>
              <w:rPr>
                <w:rFonts w:ascii="Times New Roman" w:hAnsi="Times New Roman"/>
                <w:b/>
                <w:color w:val="000000"/>
                <w:sz w:val="24"/>
              </w:rPr>
              <w:t xml:space="preserve">Контрольные работы </w:t>
            </w:r>
          </w:p>
          <w:p w:rsidR="006E6A64" w:rsidRDefault="006E6A64" w:rsidP="005D760D">
            <w:pPr>
              <w:spacing w:after="0"/>
              <w:ind w:left="135"/>
            </w:pPr>
          </w:p>
        </w:tc>
        <w:tc>
          <w:tcPr>
            <w:tcW w:w="1692" w:type="dxa"/>
            <w:tcMar>
              <w:top w:w="50" w:type="dxa"/>
              <w:left w:w="100" w:type="dxa"/>
            </w:tcMar>
            <w:vAlign w:val="center"/>
          </w:tcPr>
          <w:p w:rsidR="006E6A64" w:rsidRDefault="006E6A64" w:rsidP="005D760D">
            <w:pPr>
              <w:spacing w:after="0"/>
              <w:ind w:left="135"/>
            </w:pPr>
            <w:r>
              <w:rPr>
                <w:rFonts w:ascii="Times New Roman" w:hAnsi="Times New Roman"/>
                <w:b/>
                <w:color w:val="000000"/>
                <w:sz w:val="24"/>
              </w:rPr>
              <w:t xml:space="preserve">Практические работы </w:t>
            </w:r>
          </w:p>
          <w:p w:rsidR="006E6A64" w:rsidRDefault="006E6A64" w:rsidP="005D760D">
            <w:pPr>
              <w:spacing w:after="0"/>
              <w:ind w:left="135"/>
            </w:pPr>
          </w:p>
        </w:tc>
        <w:tc>
          <w:tcPr>
            <w:tcW w:w="0" w:type="auto"/>
            <w:vMerge/>
            <w:tcBorders>
              <w:top w:val="nil"/>
            </w:tcBorders>
            <w:tcMar>
              <w:top w:w="50" w:type="dxa"/>
              <w:left w:w="100" w:type="dxa"/>
            </w:tcMar>
          </w:tcPr>
          <w:p w:rsidR="006E6A64" w:rsidRDefault="006E6A64" w:rsidP="005D760D"/>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1</w:t>
            </w:r>
          </w:p>
        </w:tc>
        <w:tc>
          <w:tcPr>
            <w:tcW w:w="3960" w:type="dxa"/>
            <w:tcMar>
              <w:top w:w="50" w:type="dxa"/>
              <w:left w:w="100" w:type="dxa"/>
            </w:tcMar>
            <w:vAlign w:val="center"/>
          </w:tcPr>
          <w:p w:rsidR="006E6A64" w:rsidRDefault="006E6A64" w:rsidP="005D760D">
            <w:pPr>
              <w:spacing w:after="0"/>
              <w:ind w:left="135"/>
            </w:pPr>
            <w:r w:rsidRPr="006E6A6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 1</w:t>
            </w: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2</w:t>
            </w:r>
          </w:p>
        </w:tc>
        <w:tc>
          <w:tcPr>
            <w:tcW w:w="3960"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1</w:t>
            </w:r>
          </w:p>
        </w:tc>
        <w:tc>
          <w:tcPr>
            <w:tcW w:w="1598" w:type="dxa"/>
            <w:tcMar>
              <w:top w:w="50" w:type="dxa"/>
              <w:left w:w="100" w:type="dxa"/>
            </w:tcMar>
            <w:vAlign w:val="center"/>
          </w:tcPr>
          <w:p w:rsidR="006E6A64" w:rsidRDefault="006E6A64" w:rsidP="005D760D">
            <w:pPr>
              <w:spacing w:after="0"/>
              <w:ind w:left="135"/>
              <w:jc w:val="center"/>
            </w:pP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3</w:t>
            </w:r>
          </w:p>
        </w:tc>
        <w:tc>
          <w:tcPr>
            <w:tcW w:w="3960" w:type="dxa"/>
            <w:tcMar>
              <w:top w:w="50" w:type="dxa"/>
              <w:left w:w="100" w:type="dxa"/>
            </w:tcMar>
            <w:vAlign w:val="center"/>
          </w:tcPr>
          <w:p w:rsidR="006E6A64" w:rsidRDefault="006E6A64" w:rsidP="005D760D">
            <w:pPr>
              <w:spacing w:after="0"/>
              <w:ind w:left="135"/>
            </w:pPr>
            <w:r w:rsidRPr="006E6A64">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 4</w:t>
            </w:r>
          </w:p>
        </w:tc>
        <w:tc>
          <w:tcPr>
            <w:tcW w:w="1598" w:type="dxa"/>
            <w:tcMar>
              <w:top w:w="50" w:type="dxa"/>
              <w:left w:w="100" w:type="dxa"/>
            </w:tcMar>
            <w:vAlign w:val="center"/>
          </w:tcPr>
          <w:p w:rsidR="006E6A64" w:rsidRDefault="006E6A64" w:rsidP="005D760D">
            <w:pPr>
              <w:spacing w:after="0"/>
              <w:ind w:left="135"/>
              <w:jc w:val="center"/>
            </w:pP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4</w:t>
            </w:r>
          </w:p>
        </w:tc>
        <w:tc>
          <w:tcPr>
            <w:tcW w:w="3960" w:type="dxa"/>
            <w:tcMar>
              <w:top w:w="50" w:type="dxa"/>
              <w:left w:w="100" w:type="dxa"/>
            </w:tcMar>
            <w:vAlign w:val="center"/>
          </w:tcPr>
          <w:p w:rsidR="006E6A64" w:rsidRDefault="006E6A64" w:rsidP="005D760D">
            <w:pPr>
              <w:spacing w:after="0"/>
              <w:ind w:left="135"/>
            </w:pPr>
            <w:r w:rsidRPr="006E6A6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6E6A64" w:rsidRDefault="006E6A64" w:rsidP="005D760D">
            <w:pPr>
              <w:spacing w:after="0"/>
              <w:ind w:left="135"/>
              <w:jc w:val="center"/>
            </w:pP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5</w:t>
            </w:r>
          </w:p>
        </w:tc>
        <w:tc>
          <w:tcPr>
            <w:tcW w:w="3960" w:type="dxa"/>
            <w:tcMar>
              <w:top w:w="50" w:type="dxa"/>
              <w:left w:w="100" w:type="dxa"/>
            </w:tcMar>
            <w:vAlign w:val="center"/>
          </w:tcPr>
          <w:p w:rsidR="006E6A64" w:rsidRDefault="006E6A64" w:rsidP="005D760D">
            <w:pPr>
              <w:spacing w:after="0"/>
              <w:ind w:left="135"/>
            </w:pPr>
            <w:r w:rsidRPr="006E6A6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2</w:t>
            </w:r>
          </w:p>
        </w:tc>
        <w:tc>
          <w:tcPr>
            <w:tcW w:w="1598" w:type="dxa"/>
            <w:tcMar>
              <w:top w:w="50" w:type="dxa"/>
              <w:left w:w="100" w:type="dxa"/>
            </w:tcMar>
            <w:vAlign w:val="center"/>
          </w:tcPr>
          <w:p w:rsidR="006E6A64" w:rsidRDefault="006E6A64" w:rsidP="005D760D">
            <w:pPr>
              <w:spacing w:after="0"/>
              <w:ind w:left="135"/>
              <w:jc w:val="center"/>
            </w:pP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6</w:t>
            </w:r>
          </w:p>
        </w:tc>
        <w:tc>
          <w:tcPr>
            <w:tcW w:w="3960" w:type="dxa"/>
            <w:tcMar>
              <w:top w:w="50" w:type="dxa"/>
              <w:left w:w="100" w:type="dxa"/>
            </w:tcMar>
            <w:vAlign w:val="center"/>
          </w:tcPr>
          <w:p w:rsidR="006E6A64" w:rsidRDefault="006E6A64" w:rsidP="005D760D">
            <w:pPr>
              <w:spacing w:after="0"/>
              <w:ind w:left="135"/>
            </w:pPr>
            <w:r w:rsidRPr="006E6A6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1  </w:t>
            </w: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7</w:t>
            </w:r>
          </w:p>
        </w:tc>
        <w:tc>
          <w:tcPr>
            <w:tcW w:w="3960" w:type="dxa"/>
            <w:tcMar>
              <w:top w:w="50" w:type="dxa"/>
              <w:left w:w="100" w:type="dxa"/>
            </w:tcMar>
            <w:vAlign w:val="center"/>
          </w:tcPr>
          <w:p w:rsidR="006E6A64" w:rsidRDefault="006E6A64" w:rsidP="005D760D">
            <w:pPr>
              <w:spacing w:after="0"/>
              <w:ind w:left="135"/>
            </w:pPr>
            <w:r w:rsidRPr="006E6A64">
              <w:rPr>
                <w:rFonts w:ascii="Times New Roman" w:hAnsi="Times New Roman"/>
                <w:color w:val="000000"/>
                <w:sz w:val="24"/>
                <w:lang w:val="ru-RU"/>
              </w:rPr>
              <w:t xml:space="preserve">Виды отдыха в различное время года. Путешествия по России и иностранным </w:t>
            </w:r>
            <w:r w:rsidRPr="006E6A64">
              <w:rPr>
                <w:rFonts w:ascii="Times New Roman" w:hAnsi="Times New Roman"/>
                <w:color w:val="000000"/>
                <w:sz w:val="24"/>
                <w:lang w:val="ru-RU"/>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lastRenderedPageBreak/>
              <w:t xml:space="preserve"> 4 </w:t>
            </w:r>
          </w:p>
        </w:tc>
        <w:tc>
          <w:tcPr>
            <w:tcW w:w="1598"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lastRenderedPageBreak/>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E6A64" w:rsidRDefault="006E6A64" w:rsidP="005D760D">
            <w:pPr>
              <w:spacing w:after="0"/>
              <w:ind w:left="135"/>
            </w:pPr>
            <w:r w:rsidRPr="006E6A6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 3</w:t>
            </w:r>
          </w:p>
        </w:tc>
        <w:tc>
          <w:tcPr>
            <w:tcW w:w="1598" w:type="dxa"/>
            <w:tcMar>
              <w:top w:w="50" w:type="dxa"/>
              <w:left w:w="100" w:type="dxa"/>
            </w:tcMar>
            <w:vAlign w:val="center"/>
          </w:tcPr>
          <w:p w:rsidR="006E6A64" w:rsidRDefault="006E6A64" w:rsidP="005D760D">
            <w:pPr>
              <w:spacing w:after="0"/>
              <w:ind w:left="135"/>
              <w:jc w:val="center"/>
            </w:pP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9</w:t>
            </w:r>
          </w:p>
        </w:tc>
        <w:tc>
          <w:tcPr>
            <w:tcW w:w="3960"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3 </w:t>
            </w:r>
          </w:p>
        </w:tc>
        <w:tc>
          <w:tcPr>
            <w:tcW w:w="1598" w:type="dxa"/>
            <w:tcMar>
              <w:top w:w="50" w:type="dxa"/>
              <w:left w:w="100" w:type="dxa"/>
            </w:tcMar>
            <w:vAlign w:val="center"/>
          </w:tcPr>
          <w:p w:rsidR="006E6A64" w:rsidRDefault="006E6A64" w:rsidP="005D760D">
            <w:pPr>
              <w:spacing w:after="0"/>
              <w:ind w:left="135"/>
              <w:jc w:val="center"/>
            </w:pP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10</w:t>
            </w:r>
          </w:p>
        </w:tc>
        <w:tc>
          <w:tcPr>
            <w:tcW w:w="3960"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E6A64" w:rsidRDefault="006E6A64" w:rsidP="005D760D">
            <w:pPr>
              <w:spacing w:after="0"/>
              <w:ind w:left="135"/>
              <w:jc w:val="center"/>
            </w:pPr>
            <w:r w:rsidRPr="006E6A64">
              <w:rPr>
                <w:rFonts w:ascii="Times New Roman" w:hAnsi="Times New Roman"/>
                <w:color w:val="000000"/>
                <w:sz w:val="24"/>
                <w:lang w:val="ru-RU"/>
              </w:rPr>
              <w:t xml:space="preserve"> </w:t>
            </w:r>
            <w:r>
              <w:rPr>
                <w:rFonts w:ascii="Times New Roman" w:hAnsi="Times New Roman"/>
                <w:color w:val="000000"/>
                <w:sz w:val="24"/>
              </w:rPr>
              <w:t>3</w:t>
            </w:r>
          </w:p>
        </w:tc>
        <w:tc>
          <w:tcPr>
            <w:tcW w:w="1598" w:type="dxa"/>
            <w:tcMar>
              <w:top w:w="50" w:type="dxa"/>
              <w:left w:w="100" w:type="dxa"/>
            </w:tcMar>
            <w:vAlign w:val="center"/>
          </w:tcPr>
          <w:p w:rsidR="006E6A64" w:rsidRDefault="006E6A64" w:rsidP="005D760D">
            <w:pPr>
              <w:spacing w:after="0"/>
              <w:ind w:left="135"/>
              <w:jc w:val="center"/>
            </w:pP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RPr="006E6A64" w:rsidTr="005D760D">
        <w:trPr>
          <w:trHeight w:val="144"/>
          <w:tblCellSpacing w:w="20" w:type="nil"/>
        </w:trPr>
        <w:tc>
          <w:tcPr>
            <w:tcW w:w="412" w:type="dxa"/>
            <w:tcMar>
              <w:top w:w="50" w:type="dxa"/>
              <w:left w:w="100" w:type="dxa"/>
            </w:tcMar>
            <w:vAlign w:val="center"/>
          </w:tcPr>
          <w:p w:rsidR="006E6A64" w:rsidRDefault="006E6A64" w:rsidP="005D760D">
            <w:pPr>
              <w:spacing w:after="0"/>
            </w:pPr>
            <w:r>
              <w:rPr>
                <w:rFonts w:ascii="Times New Roman" w:hAnsi="Times New Roman"/>
                <w:color w:val="000000"/>
                <w:sz w:val="24"/>
              </w:rPr>
              <w:t>11</w:t>
            </w:r>
          </w:p>
        </w:tc>
        <w:tc>
          <w:tcPr>
            <w:tcW w:w="3960"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6A64" w:rsidRDefault="006E6A64" w:rsidP="005D760D">
            <w:pPr>
              <w:spacing w:after="0"/>
              <w:ind w:left="135"/>
              <w:jc w:val="center"/>
            </w:pPr>
          </w:p>
        </w:tc>
        <w:tc>
          <w:tcPr>
            <w:tcW w:w="2403" w:type="dxa"/>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6A64">
                <w:rPr>
                  <w:rFonts w:ascii="Times New Roman" w:hAnsi="Times New Roman"/>
                  <w:color w:val="0000FF"/>
                  <w:u w:val="single"/>
                  <w:lang w:val="ru-RU"/>
                </w:rPr>
                <w:t>://</w:t>
              </w:r>
              <w:r>
                <w:rPr>
                  <w:rFonts w:ascii="Times New Roman" w:hAnsi="Times New Roman"/>
                  <w:color w:val="0000FF"/>
                  <w:u w:val="single"/>
                </w:rPr>
                <w:t>lesson</w:t>
              </w:r>
              <w:r w:rsidRPr="006E6A64">
                <w:rPr>
                  <w:rFonts w:ascii="Times New Roman" w:hAnsi="Times New Roman"/>
                  <w:color w:val="0000FF"/>
                  <w:u w:val="single"/>
                  <w:lang w:val="ru-RU"/>
                </w:rPr>
                <w:t>.</w:t>
              </w:r>
              <w:r>
                <w:rPr>
                  <w:rFonts w:ascii="Times New Roman" w:hAnsi="Times New Roman"/>
                  <w:color w:val="0000FF"/>
                  <w:u w:val="single"/>
                </w:rPr>
                <w:t>academy</w:t>
              </w:r>
              <w:r w:rsidRPr="006E6A64">
                <w:rPr>
                  <w:rFonts w:ascii="Times New Roman" w:hAnsi="Times New Roman"/>
                  <w:color w:val="0000FF"/>
                  <w:u w:val="single"/>
                  <w:lang w:val="ru-RU"/>
                </w:rPr>
                <w:t>-</w:t>
              </w:r>
              <w:r>
                <w:rPr>
                  <w:rFonts w:ascii="Times New Roman" w:hAnsi="Times New Roman"/>
                  <w:color w:val="0000FF"/>
                  <w:u w:val="single"/>
                </w:rPr>
                <w:t>content</w:t>
              </w:r>
              <w:r w:rsidRPr="006E6A64">
                <w:rPr>
                  <w:rFonts w:ascii="Times New Roman" w:hAnsi="Times New Roman"/>
                  <w:color w:val="0000FF"/>
                  <w:u w:val="single"/>
                  <w:lang w:val="ru-RU"/>
                </w:rPr>
                <w:t>.</w:t>
              </w:r>
              <w:r>
                <w:rPr>
                  <w:rFonts w:ascii="Times New Roman" w:hAnsi="Times New Roman"/>
                  <w:color w:val="0000FF"/>
                  <w:u w:val="single"/>
                </w:rPr>
                <w:t>myschool</w:t>
              </w:r>
              <w:r w:rsidRPr="006E6A64">
                <w:rPr>
                  <w:rFonts w:ascii="Times New Roman" w:hAnsi="Times New Roman"/>
                  <w:color w:val="0000FF"/>
                  <w:u w:val="single"/>
                  <w:lang w:val="ru-RU"/>
                </w:rPr>
                <w:t>.</w:t>
              </w:r>
              <w:r>
                <w:rPr>
                  <w:rFonts w:ascii="Times New Roman" w:hAnsi="Times New Roman"/>
                  <w:color w:val="0000FF"/>
                  <w:u w:val="single"/>
                </w:rPr>
                <w:t>edu</w:t>
              </w:r>
              <w:r w:rsidRPr="006E6A64">
                <w:rPr>
                  <w:rFonts w:ascii="Times New Roman" w:hAnsi="Times New Roman"/>
                  <w:color w:val="0000FF"/>
                  <w:u w:val="single"/>
                  <w:lang w:val="ru-RU"/>
                </w:rPr>
                <w:t>.</w:t>
              </w:r>
              <w:r>
                <w:rPr>
                  <w:rFonts w:ascii="Times New Roman" w:hAnsi="Times New Roman"/>
                  <w:color w:val="0000FF"/>
                  <w:u w:val="single"/>
                </w:rPr>
                <w:t>ru</w:t>
              </w:r>
              <w:r w:rsidRPr="006E6A64">
                <w:rPr>
                  <w:rFonts w:ascii="Times New Roman" w:hAnsi="Times New Roman"/>
                  <w:color w:val="0000FF"/>
                  <w:u w:val="single"/>
                  <w:lang w:val="ru-RU"/>
                </w:rPr>
                <w:t>/09/09</w:t>
              </w:r>
            </w:hyperlink>
          </w:p>
        </w:tc>
      </w:tr>
      <w:tr w:rsidR="006E6A64" w:rsidTr="005D760D">
        <w:trPr>
          <w:trHeight w:val="144"/>
          <w:tblCellSpacing w:w="20" w:type="nil"/>
        </w:trPr>
        <w:tc>
          <w:tcPr>
            <w:tcW w:w="0" w:type="auto"/>
            <w:gridSpan w:val="2"/>
            <w:tcMar>
              <w:top w:w="50" w:type="dxa"/>
              <w:left w:w="100" w:type="dxa"/>
            </w:tcMar>
            <w:vAlign w:val="center"/>
          </w:tcPr>
          <w:p w:rsidR="006E6A64" w:rsidRPr="006E6A64" w:rsidRDefault="006E6A64" w:rsidP="005D760D">
            <w:pPr>
              <w:spacing w:after="0"/>
              <w:ind w:left="135"/>
              <w:rPr>
                <w:lang w:val="ru-RU"/>
              </w:rPr>
            </w:pPr>
            <w:r w:rsidRPr="006E6A6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6A64" w:rsidRDefault="006E6A64" w:rsidP="005D760D">
            <w:pPr>
              <w:spacing w:after="0"/>
              <w:ind w:left="135"/>
              <w:jc w:val="center"/>
            </w:pPr>
            <w:r w:rsidRPr="006E6A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98"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3 </w:t>
            </w:r>
          </w:p>
        </w:tc>
        <w:tc>
          <w:tcPr>
            <w:tcW w:w="1692" w:type="dxa"/>
            <w:tcMar>
              <w:top w:w="50" w:type="dxa"/>
              <w:left w:w="100" w:type="dxa"/>
            </w:tcMar>
            <w:vAlign w:val="center"/>
          </w:tcPr>
          <w:p w:rsidR="006E6A64" w:rsidRDefault="006E6A64" w:rsidP="005D760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E6A64" w:rsidRDefault="006E6A64" w:rsidP="005D760D"/>
        </w:tc>
      </w:tr>
    </w:tbl>
    <w:p w:rsidR="006E6A64" w:rsidRDefault="006E6A64" w:rsidP="006E6A64">
      <w:pPr>
        <w:spacing w:after="0"/>
        <w:ind w:left="120"/>
        <w:sectPr w:rsidR="006E6A64">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F416FF" w:rsidRDefault="00F416FF">
      <w:pPr>
        <w:sectPr w:rsidR="00F416FF">
          <w:pgSz w:w="16383" w:h="11906" w:orient="landscape"/>
          <w:pgMar w:top="1134" w:right="850" w:bottom="1134" w:left="1701" w:header="720" w:footer="720" w:gutter="0"/>
          <w:cols w:space="720"/>
        </w:sectPr>
      </w:pPr>
    </w:p>
    <w:p w:rsidR="00F416FF" w:rsidRDefault="00FC1327">
      <w:pPr>
        <w:spacing w:after="0"/>
        <w:ind w:left="120"/>
      </w:pPr>
      <w:bookmarkStart w:id="10" w:name="block-6935439"/>
      <w:bookmarkEnd w:id="9"/>
      <w:r>
        <w:rPr>
          <w:rFonts w:ascii="Times New Roman" w:hAnsi="Times New Roman"/>
          <w:b/>
          <w:color w:val="000000"/>
          <w:sz w:val="28"/>
        </w:rPr>
        <w:lastRenderedPageBreak/>
        <w:t xml:space="preserve"> ПОУРОЧНОЕ ПЛАНИРОВАНИЕ </w:t>
      </w:r>
    </w:p>
    <w:p w:rsidR="00F416FF" w:rsidRDefault="00FC132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416FF">
        <w:trPr>
          <w:trHeight w:val="144"/>
          <w:tblCellSpacing w:w="20" w:type="nil"/>
        </w:trPr>
        <w:tc>
          <w:tcPr>
            <w:tcW w:w="416"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4019"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Тема урока </w:t>
            </w:r>
          </w:p>
          <w:p w:rsidR="00F416FF" w:rsidRDefault="00F416FF">
            <w:pPr>
              <w:spacing w:after="0"/>
              <w:ind w:left="135"/>
            </w:pPr>
          </w:p>
        </w:tc>
        <w:tc>
          <w:tcPr>
            <w:tcW w:w="0" w:type="auto"/>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Дата изучения </w:t>
            </w:r>
          </w:p>
          <w:p w:rsidR="00F416FF" w:rsidRDefault="00F416FF">
            <w:pPr>
              <w:spacing w:after="0"/>
              <w:ind w:left="135"/>
            </w:pPr>
          </w:p>
        </w:tc>
        <w:tc>
          <w:tcPr>
            <w:tcW w:w="1850"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trPr>
          <w:trHeight w:val="144"/>
          <w:tblCellSpacing w:w="20" w:type="nil"/>
        </w:trPr>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c>
          <w:tcPr>
            <w:tcW w:w="722"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402"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510"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/83514</w:t>
              </w:r>
              <w:r>
                <w:rPr>
                  <w:rFonts w:ascii="Times New Roman" w:hAnsi="Times New Roman"/>
                  <w:color w:val="0000FF"/>
                  <w:u w:val="single"/>
                </w:rPr>
                <w:t>d</w:t>
              </w:r>
              <w:r w:rsidRPr="00FC1327">
                <w:rPr>
                  <w:rFonts w:ascii="Times New Roman" w:hAnsi="Times New Roman"/>
                  <w:color w:val="0000FF"/>
                  <w:u w:val="single"/>
                  <w:lang w:val="ru-RU"/>
                </w:rPr>
                <w:t>30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/83514</w:t>
              </w:r>
              <w:r>
                <w:rPr>
                  <w:rFonts w:ascii="Times New Roman" w:hAnsi="Times New Roman"/>
                  <w:color w:val="0000FF"/>
                  <w:u w:val="single"/>
                </w:rPr>
                <w:t>d</w:t>
              </w:r>
              <w:r w:rsidRPr="00FC1327">
                <w:rPr>
                  <w:rFonts w:ascii="Times New Roman" w:hAnsi="Times New Roman"/>
                  <w:color w:val="0000FF"/>
                  <w:u w:val="single"/>
                  <w:lang w:val="ru-RU"/>
                </w:rPr>
                <w:t>30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/835159</w:t>
              </w:r>
              <w:r>
                <w:rPr>
                  <w:rFonts w:ascii="Times New Roman" w:hAnsi="Times New Roman"/>
                  <w:color w:val="0000FF"/>
                  <w:u w:val="single"/>
                </w:rPr>
                <w:t>e</w:t>
              </w:r>
              <w:r w:rsidRPr="00FC1327">
                <w:rPr>
                  <w:rFonts w:ascii="Times New Roman" w:hAnsi="Times New Roman"/>
                  <w:color w:val="0000FF"/>
                  <w:u w:val="single"/>
                  <w:lang w:val="ru-RU"/>
                </w:rPr>
                <w:t>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/83515</w:t>
              </w:r>
              <w:r>
                <w:rPr>
                  <w:rFonts w:ascii="Times New Roman" w:hAnsi="Times New Roman"/>
                  <w:color w:val="0000FF"/>
                  <w:u w:val="single"/>
                </w:rPr>
                <w:t>bcc</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/83514</w:t>
              </w:r>
              <w:r>
                <w:rPr>
                  <w:rFonts w:ascii="Times New Roman" w:hAnsi="Times New Roman"/>
                  <w:color w:val="0000FF"/>
                  <w:u w:val="single"/>
                </w:rPr>
                <w:t>efc</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/83516</w:t>
              </w:r>
              <w:r>
                <w:rPr>
                  <w:rFonts w:ascii="Times New Roman" w:hAnsi="Times New Roman"/>
                  <w:color w:val="0000FF"/>
                  <w:u w:val="single"/>
                </w:rPr>
                <w:t>f</w:t>
              </w:r>
              <w:r w:rsidRPr="00FC1327">
                <w:rPr>
                  <w:rFonts w:ascii="Times New Roman" w:hAnsi="Times New Roman"/>
                  <w:color w:val="0000FF"/>
                  <w:u w:val="single"/>
                  <w:lang w:val="ru-RU"/>
                </w:rPr>
                <w:t>40</w:t>
              </w:r>
            </w:hyperlink>
            <w:r w:rsidRPr="00FC1327">
              <w:rPr>
                <w:rFonts w:ascii="Times New Roman" w:hAnsi="Times New Roman"/>
                <w:color w:val="000000"/>
                <w:sz w:val="24"/>
                <w:lang w:val="ru-RU"/>
              </w:rPr>
              <w:t xml:space="preserve"> </w:t>
            </w:r>
            <w:hyperlink r:id="rId2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/8351712</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/8351609</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/83518002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/83515</w:t>
              </w:r>
              <w:r>
                <w:rPr>
                  <w:rFonts w:ascii="Times New Roman" w:hAnsi="Times New Roman"/>
                  <w:color w:val="0000FF"/>
                  <w:u w:val="single"/>
                </w:rPr>
                <w:t>ea</w:t>
              </w:r>
              <w:r w:rsidRPr="00FC1327">
                <w:rPr>
                  <w:rFonts w:ascii="Times New Roman" w:hAnsi="Times New Roman"/>
                  <w:color w:val="0000FF"/>
                  <w:u w:val="single"/>
                  <w:lang w:val="ru-RU"/>
                </w:rPr>
                <w:t>6</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10</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/83516252</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13</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/8351655</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14</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/835163</w:t>
              </w:r>
              <w:r>
                <w:rPr>
                  <w:rFonts w:ascii="Times New Roman" w:hAnsi="Times New Roman"/>
                  <w:color w:val="0000FF"/>
                  <w:u w:val="single"/>
                </w:rPr>
                <w:t>f</w:t>
              </w:r>
              <w:r w:rsidRPr="00FC1327">
                <w:rPr>
                  <w:rFonts w:ascii="Times New Roman" w:hAnsi="Times New Roman"/>
                  <w:color w:val="0000FF"/>
                  <w:u w:val="single"/>
                  <w:lang w:val="ru-RU"/>
                </w:rPr>
                <w:t>6</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15</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/83516</w:t>
              </w:r>
              <w:r>
                <w:rPr>
                  <w:rFonts w:ascii="Times New Roman" w:hAnsi="Times New Roman"/>
                  <w:color w:val="0000FF"/>
                  <w:u w:val="single"/>
                </w:rPr>
                <w:t>c</w:t>
              </w:r>
              <w:r w:rsidRPr="00FC1327">
                <w:rPr>
                  <w:rFonts w:ascii="Times New Roman" w:hAnsi="Times New Roman"/>
                  <w:color w:val="0000FF"/>
                  <w:u w:val="single"/>
                  <w:lang w:val="ru-RU"/>
                </w:rPr>
                <w:t>0</w:t>
              </w:r>
              <w:r>
                <w:rPr>
                  <w:rFonts w:ascii="Times New Roman" w:hAnsi="Times New Roman"/>
                  <w:color w:val="0000FF"/>
                  <w:u w:val="single"/>
                </w:rPr>
                <w:t>c</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16</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/83516</w:t>
              </w:r>
              <w:r>
                <w:rPr>
                  <w:rFonts w:ascii="Times New Roman" w:hAnsi="Times New Roman"/>
                  <w:color w:val="0000FF"/>
                  <w:u w:val="single"/>
                </w:rPr>
                <w:t>dba</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/8351997</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Досуг и увлечения современных </w:t>
            </w:r>
            <w:r w:rsidRPr="00FC1327">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/8351760</w:t>
              </w:r>
              <w:r>
                <w:rPr>
                  <w:rFonts w:ascii="Times New Roman" w:hAnsi="Times New Roman"/>
                  <w:color w:val="0000FF"/>
                  <w:u w:val="single"/>
                </w:rPr>
                <w:t>c</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24</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/835196</w:t>
              </w:r>
              <w:r>
                <w:rPr>
                  <w:rFonts w:ascii="Times New Roman" w:hAnsi="Times New Roman"/>
                  <w:color w:val="0000FF"/>
                  <w:u w:val="single"/>
                </w:rPr>
                <w:t>d</w:t>
              </w:r>
              <w:r w:rsidRPr="00FC1327">
                <w:rPr>
                  <w:rFonts w:ascii="Times New Roman" w:hAnsi="Times New Roman"/>
                  <w:color w:val="0000FF"/>
                  <w:u w:val="single"/>
                  <w:lang w:val="ru-RU"/>
                </w:rPr>
                <w:t>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25</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/83518174</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/83518174</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a</w:t>
              </w:r>
              <w:r w:rsidRPr="00FC1327">
                <w:rPr>
                  <w:rFonts w:ascii="Times New Roman" w:hAnsi="Times New Roman"/>
                  <w:color w:val="0000FF"/>
                  <w:u w:val="single"/>
                  <w:lang w:val="ru-RU"/>
                </w:rPr>
                <w:t>618</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/835197</w:t>
              </w:r>
              <w:r>
                <w:rPr>
                  <w:rFonts w:ascii="Times New Roman" w:hAnsi="Times New Roman"/>
                  <w:color w:val="0000FF"/>
                  <w:u w:val="single"/>
                </w:rPr>
                <w:t>fe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w:t>
              </w:r>
              <w:r>
                <w:rPr>
                  <w:rFonts w:ascii="Times New Roman" w:hAnsi="Times New Roman"/>
                  <w:color w:val="0000FF"/>
                  <w:u w:val="single"/>
                </w:rPr>
                <w:t>e</w:t>
              </w:r>
              <w:r w:rsidRPr="00FC1327">
                <w:rPr>
                  <w:rFonts w:ascii="Times New Roman" w:hAnsi="Times New Roman"/>
                  <w:color w:val="0000FF"/>
                  <w:u w:val="single"/>
                  <w:lang w:val="ru-RU"/>
                </w:rPr>
                <w:t>12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/835193</w:t>
              </w:r>
              <w:r>
                <w:rPr>
                  <w:rFonts w:ascii="Times New Roman" w:hAnsi="Times New Roman"/>
                  <w:color w:val="0000FF"/>
                  <w:u w:val="single"/>
                </w:rPr>
                <w:t>e</w:t>
              </w:r>
              <w:r w:rsidRPr="00FC1327">
                <w:rPr>
                  <w:rFonts w:ascii="Times New Roman" w:hAnsi="Times New Roman"/>
                  <w:color w:val="0000FF"/>
                  <w:u w:val="single"/>
                  <w:lang w:val="ru-RU"/>
                </w:rPr>
                <w:t>4</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w:t>
              </w:r>
              <w:r>
                <w:rPr>
                  <w:rFonts w:ascii="Times New Roman" w:hAnsi="Times New Roman"/>
                  <w:color w:val="0000FF"/>
                  <w:u w:val="single"/>
                </w:rPr>
                <w:t>cbe</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35</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36</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c</w:t>
              </w:r>
              <w:r w:rsidRPr="00FC1327">
                <w:rPr>
                  <w:rFonts w:ascii="Times New Roman" w:hAnsi="Times New Roman"/>
                  <w:color w:val="0000FF"/>
                  <w:u w:val="single"/>
                  <w:lang w:val="ru-RU"/>
                </w:rPr>
                <w:t>5</w:t>
              </w:r>
              <w:r>
                <w:rPr>
                  <w:rFonts w:ascii="Times New Roman" w:hAnsi="Times New Roman"/>
                  <w:color w:val="0000FF"/>
                  <w:u w:val="single"/>
                </w:rPr>
                <w:t>bc</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37</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w:t>
              </w:r>
              <w:r>
                <w:rPr>
                  <w:rFonts w:ascii="Times New Roman" w:hAnsi="Times New Roman"/>
                  <w:color w:val="0000FF"/>
                  <w:u w:val="single"/>
                </w:rPr>
                <w:t>f</w:t>
              </w:r>
              <w:r w:rsidRPr="00FC1327">
                <w:rPr>
                  <w:rFonts w:ascii="Times New Roman" w:hAnsi="Times New Roman"/>
                  <w:color w:val="0000FF"/>
                  <w:u w:val="single"/>
                  <w:lang w:val="ru-RU"/>
                </w:rPr>
                <w:t>10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w:t>
              </w:r>
              <w:r>
                <w:rPr>
                  <w:rFonts w:ascii="Times New Roman" w:hAnsi="Times New Roman"/>
                  <w:color w:val="0000FF"/>
                  <w:u w:val="single"/>
                </w:rPr>
                <w:t>f</w:t>
              </w:r>
              <w:r w:rsidRPr="00FC1327">
                <w:rPr>
                  <w:rFonts w:ascii="Times New Roman" w:hAnsi="Times New Roman"/>
                  <w:color w:val="0000FF"/>
                  <w:u w:val="single"/>
                  <w:lang w:val="ru-RU"/>
                </w:rPr>
                <w:t>10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w:t>
              </w:r>
              <w:r>
                <w:rPr>
                  <w:rFonts w:ascii="Times New Roman" w:hAnsi="Times New Roman"/>
                  <w:color w:val="0000FF"/>
                  <w:u w:val="single"/>
                </w:rPr>
                <w:t>df</w:t>
              </w:r>
              <w:r w:rsidRPr="00FC1327">
                <w:rPr>
                  <w:rFonts w:ascii="Times New Roman" w:hAnsi="Times New Roman"/>
                  <w:color w:val="0000FF"/>
                  <w:u w:val="single"/>
                  <w:lang w:val="ru-RU"/>
                </w:rPr>
                <w:t>8</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a</w:t>
              </w:r>
              <w:r w:rsidRPr="00FC1327">
                <w:rPr>
                  <w:rFonts w:ascii="Times New Roman" w:hAnsi="Times New Roman"/>
                  <w:color w:val="0000FF"/>
                  <w:u w:val="single"/>
                  <w:lang w:val="ru-RU"/>
                </w:rPr>
                <w:t>780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b</w:t>
              </w:r>
              <w:r w:rsidRPr="00FC1327">
                <w:rPr>
                  <w:rFonts w:ascii="Times New Roman" w:hAnsi="Times New Roman"/>
                  <w:color w:val="0000FF"/>
                  <w:u w:val="single"/>
                  <w:lang w:val="ru-RU"/>
                </w:rPr>
                <w:t>414</w:t>
              </w:r>
            </w:hyperlink>
            <w:r w:rsidRPr="00FC1327">
              <w:rPr>
                <w:rFonts w:ascii="Times New Roman" w:hAnsi="Times New Roman"/>
                <w:color w:val="000000"/>
                <w:sz w:val="24"/>
                <w:lang w:val="ru-RU"/>
              </w:rPr>
              <w:t xml:space="preserve"> </w:t>
            </w:r>
            <w:hyperlink r:id="rId5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/83519</w:t>
              </w:r>
              <w:r>
                <w:rPr>
                  <w:rFonts w:ascii="Times New Roman" w:hAnsi="Times New Roman"/>
                  <w:color w:val="0000FF"/>
                  <w:u w:val="single"/>
                </w:rPr>
                <w:t>ab</w:t>
              </w:r>
              <w:r w:rsidRPr="00FC1327">
                <w:rPr>
                  <w:rFonts w:ascii="Times New Roman" w:hAnsi="Times New Roman"/>
                  <w:color w:val="0000FF"/>
                  <w:u w:val="single"/>
                  <w:lang w:val="ru-RU"/>
                </w:rPr>
                <w:t>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b</w:t>
              </w:r>
              <w:r w:rsidRPr="00FC1327">
                <w:rPr>
                  <w:rFonts w:ascii="Times New Roman" w:hAnsi="Times New Roman"/>
                  <w:color w:val="0000FF"/>
                  <w:u w:val="single"/>
                  <w:lang w:val="ru-RU"/>
                </w:rPr>
                <w:t>19</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b</w:t>
              </w:r>
              <w:r w:rsidRPr="00FC1327">
                <w:rPr>
                  <w:rFonts w:ascii="Times New Roman" w:hAnsi="Times New Roman"/>
                  <w:color w:val="0000FF"/>
                  <w:u w:val="single"/>
                  <w:lang w:val="ru-RU"/>
                </w:rPr>
                <w:t>540</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47</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"Школа, </w:t>
            </w:r>
            <w:r w:rsidRPr="00FC1327">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49</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b</w:t>
              </w:r>
              <w:r w:rsidRPr="00FC1327">
                <w:rPr>
                  <w:rFonts w:ascii="Times New Roman" w:hAnsi="Times New Roman"/>
                  <w:color w:val="0000FF"/>
                  <w:u w:val="single"/>
                  <w:lang w:val="ru-RU"/>
                </w:rPr>
                <w:t>78</w:t>
              </w:r>
              <w:r>
                <w:rPr>
                  <w:rFonts w:ascii="Times New Roman" w:hAnsi="Times New Roman"/>
                  <w:color w:val="0000FF"/>
                  <w:u w:val="single"/>
                </w:rPr>
                <w:t>e</w:t>
              </w:r>
            </w:hyperlink>
            <w:r w:rsidRPr="00FC1327">
              <w:rPr>
                <w:rFonts w:ascii="Times New Roman" w:hAnsi="Times New Roman"/>
                <w:color w:val="000000"/>
                <w:sz w:val="24"/>
                <w:lang w:val="ru-RU"/>
              </w:rPr>
              <w:t xml:space="preserve"> </w:t>
            </w:r>
            <w:hyperlink r:id="rId5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d</w:t>
              </w:r>
              <w:r w:rsidRPr="00FC1327">
                <w:rPr>
                  <w:rFonts w:ascii="Times New Roman" w:hAnsi="Times New Roman"/>
                  <w:color w:val="0000FF"/>
                  <w:u w:val="single"/>
                  <w:lang w:val="ru-RU"/>
                </w:rPr>
                <w:t>818</w:t>
              </w:r>
            </w:hyperlink>
            <w:r w:rsidRPr="00FC1327">
              <w:rPr>
                <w:rFonts w:ascii="Times New Roman" w:hAnsi="Times New Roman"/>
                <w:color w:val="000000"/>
                <w:sz w:val="24"/>
                <w:lang w:val="ru-RU"/>
              </w:rPr>
              <w:t xml:space="preserve"> </w:t>
            </w:r>
            <w:hyperlink r:id="rId5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c</w:t>
              </w:r>
              <w:r w:rsidRPr="00FC1327">
                <w:rPr>
                  <w:rFonts w:ascii="Times New Roman" w:hAnsi="Times New Roman"/>
                  <w:color w:val="0000FF"/>
                  <w:u w:val="single"/>
                  <w:lang w:val="ru-RU"/>
                </w:rPr>
                <w:t>2</w:t>
              </w:r>
              <w:r>
                <w:rPr>
                  <w:rFonts w:ascii="Times New Roman" w:hAnsi="Times New Roman"/>
                  <w:color w:val="0000FF"/>
                  <w:u w:val="single"/>
                </w:rPr>
                <w:t>b</w:t>
              </w:r>
              <w:r w:rsidRPr="00FC1327">
                <w:rPr>
                  <w:rFonts w:ascii="Times New Roman" w:hAnsi="Times New Roman"/>
                  <w:color w:val="0000FF"/>
                  <w:u w:val="single"/>
                  <w:lang w:val="ru-RU"/>
                </w:rPr>
                <w:t>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d</w:t>
              </w:r>
              <w:r w:rsidRPr="00FC1327">
                <w:rPr>
                  <w:rFonts w:ascii="Times New Roman" w:hAnsi="Times New Roman"/>
                  <w:color w:val="0000FF"/>
                  <w:u w:val="single"/>
                  <w:lang w:val="ru-RU"/>
                </w:rPr>
                <w:t>552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d</w:t>
              </w:r>
              <w:r w:rsidRPr="00FC1327">
                <w:rPr>
                  <w:rFonts w:ascii="Times New Roman" w:hAnsi="Times New Roman"/>
                  <w:color w:val="0000FF"/>
                  <w:u w:val="single"/>
                  <w:lang w:val="ru-RU"/>
                </w:rPr>
                <w:t>552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52</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c</w:t>
              </w:r>
              <w:r w:rsidRPr="00FC1327">
                <w:rPr>
                  <w:rFonts w:ascii="Times New Roman" w:hAnsi="Times New Roman"/>
                  <w:color w:val="0000FF"/>
                  <w:u w:val="single"/>
                  <w:lang w:val="ru-RU"/>
                </w:rPr>
                <w:t>896</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53</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dc</w:t>
              </w:r>
              <w:r w:rsidRPr="00FC1327">
                <w:rPr>
                  <w:rFonts w:ascii="Times New Roman" w:hAnsi="Times New Roman"/>
                  <w:color w:val="0000FF"/>
                  <w:u w:val="single"/>
                  <w:lang w:val="ru-RU"/>
                </w:rPr>
                <w:t>1</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54</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bf</w:t>
              </w:r>
              <w:r w:rsidRPr="00FC1327">
                <w:rPr>
                  <w:rFonts w:ascii="Times New Roman" w:hAnsi="Times New Roman"/>
                  <w:color w:val="0000FF"/>
                  <w:u w:val="single"/>
                  <w:lang w:val="ru-RU"/>
                </w:rPr>
                <w:t>4</w:t>
              </w:r>
              <w:r>
                <w:rPr>
                  <w:rFonts w:ascii="Times New Roman" w:hAnsi="Times New Roman"/>
                  <w:color w:val="0000FF"/>
                  <w:u w:val="single"/>
                </w:rPr>
                <w:t>a</w:t>
              </w:r>
            </w:hyperlink>
            <w:r w:rsidRPr="00FC1327">
              <w:rPr>
                <w:rFonts w:ascii="Times New Roman" w:hAnsi="Times New Roman"/>
                <w:color w:val="000000"/>
                <w:sz w:val="24"/>
                <w:lang w:val="ru-RU"/>
              </w:rPr>
              <w:t xml:space="preserve"> </w:t>
            </w:r>
            <w:hyperlink r:id="rId6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c</w:t>
              </w:r>
              <w:r w:rsidRPr="00FC1327">
                <w:rPr>
                  <w:rFonts w:ascii="Times New Roman" w:hAnsi="Times New Roman"/>
                  <w:color w:val="0000FF"/>
                  <w:u w:val="single"/>
                  <w:lang w:val="ru-RU"/>
                </w:rPr>
                <w:t>74</w:t>
              </w:r>
              <w:r>
                <w:rPr>
                  <w:rFonts w:ascii="Times New Roman" w:hAnsi="Times New Roman"/>
                  <w:color w:val="0000FF"/>
                  <w:u w:val="single"/>
                </w:rPr>
                <w:t>c</w:t>
              </w:r>
            </w:hyperlink>
            <w:r w:rsidRPr="00FC1327">
              <w:rPr>
                <w:rFonts w:ascii="Times New Roman" w:hAnsi="Times New Roman"/>
                <w:color w:val="000000"/>
                <w:sz w:val="24"/>
                <w:lang w:val="ru-RU"/>
              </w:rPr>
              <w:t xml:space="preserve"> </w:t>
            </w:r>
            <w:hyperlink r:id="rId6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d</w:t>
              </w:r>
              <w:r w:rsidRPr="00FC1327">
                <w:rPr>
                  <w:rFonts w:ascii="Times New Roman" w:hAnsi="Times New Roman"/>
                  <w:color w:val="0000FF"/>
                  <w:u w:val="single"/>
                  <w:lang w:val="ru-RU"/>
                </w:rPr>
                <w:t>6</w:t>
              </w:r>
              <w:r>
                <w:rPr>
                  <w:rFonts w:ascii="Times New Roman" w:hAnsi="Times New Roman"/>
                  <w:color w:val="0000FF"/>
                  <w:u w:val="single"/>
                </w:rPr>
                <w:t>e</w:t>
              </w:r>
              <w:r w:rsidRPr="00FC1327">
                <w:rPr>
                  <w:rFonts w:ascii="Times New Roman" w:hAnsi="Times New Roman"/>
                  <w:color w:val="0000FF"/>
                  <w:u w:val="single"/>
                  <w:lang w:val="ru-RU"/>
                </w:rPr>
                <w:t>2</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55</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56</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57</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58</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e</w:t>
              </w:r>
              <w:r w:rsidRPr="00FC1327">
                <w:rPr>
                  <w:rFonts w:ascii="Times New Roman" w:hAnsi="Times New Roman"/>
                  <w:color w:val="0000FF"/>
                  <w:u w:val="single"/>
                  <w:lang w:val="ru-RU"/>
                </w:rPr>
                <w:t>452</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60</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61</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d</w:t>
              </w:r>
              <w:r w:rsidRPr="00FC1327">
                <w:rPr>
                  <w:rFonts w:ascii="Times New Roman" w:hAnsi="Times New Roman"/>
                  <w:color w:val="0000FF"/>
                  <w:u w:val="single"/>
                  <w:lang w:val="ru-RU"/>
                </w:rPr>
                <w:t>6</w:t>
              </w:r>
              <w:r>
                <w:rPr>
                  <w:rFonts w:ascii="Times New Roman" w:hAnsi="Times New Roman"/>
                  <w:color w:val="0000FF"/>
                  <w:u w:val="single"/>
                </w:rPr>
                <w:t>e</w:t>
              </w:r>
              <w:r w:rsidRPr="00FC1327">
                <w:rPr>
                  <w:rFonts w:ascii="Times New Roman" w:hAnsi="Times New Roman"/>
                  <w:color w:val="0000FF"/>
                  <w:u w:val="single"/>
                  <w:lang w:val="ru-RU"/>
                </w:rPr>
                <w:t>2</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62</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63</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/83520130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/83520130</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65</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66</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/835182</w:t>
              </w:r>
              <w:r>
                <w:rPr>
                  <w:rFonts w:ascii="Times New Roman" w:hAnsi="Times New Roman"/>
                  <w:color w:val="0000FF"/>
                  <w:u w:val="single"/>
                </w:rPr>
                <w:t>d</w:t>
              </w:r>
              <w:r w:rsidRPr="00FC1327">
                <w:rPr>
                  <w:rFonts w:ascii="Times New Roman" w:hAnsi="Times New Roman"/>
                  <w:color w:val="0000FF"/>
                  <w:u w:val="single"/>
                  <w:lang w:val="ru-RU"/>
                </w:rPr>
                <w:t>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/83518444</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69</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e</w:t>
              </w:r>
              <w:r w:rsidRPr="00FC1327">
                <w:rPr>
                  <w:rFonts w:ascii="Times New Roman" w:hAnsi="Times New Roman"/>
                  <w:color w:val="0000FF"/>
                  <w:u w:val="single"/>
                  <w:lang w:val="ru-RU"/>
                </w:rPr>
                <w:t>01</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70</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/83518</w:t>
              </w:r>
              <w:r>
                <w:rPr>
                  <w:rFonts w:ascii="Times New Roman" w:hAnsi="Times New Roman"/>
                  <w:color w:val="0000FF"/>
                  <w:u w:val="single"/>
                </w:rPr>
                <w:t>cbe</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71</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72</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e</w:t>
              </w:r>
              <w:r w:rsidRPr="00FC1327">
                <w:rPr>
                  <w:rFonts w:ascii="Times New Roman" w:hAnsi="Times New Roman"/>
                  <w:color w:val="0000FF"/>
                  <w:u w:val="single"/>
                  <w:lang w:val="ru-RU"/>
                </w:rPr>
                <w:t>308</w:t>
              </w:r>
            </w:hyperlink>
            <w:r w:rsidRPr="00FC1327">
              <w:rPr>
                <w:rFonts w:ascii="Times New Roman" w:hAnsi="Times New Roman"/>
                <w:color w:val="000000"/>
                <w:sz w:val="24"/>
                <w:lang w:val="ru-RU"/>
              </w:rPr>
              <w:t xml:space="preserve"> </w:t>
            </w:r>
            <w:hyperlink r:id="rId7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e</w:t>
              </w:r>
              <w:r w:rsidRPr="00FC1327">
                <w:rPr>
                  <w:rFonts w:ascii="Times New Roman" w:hAnsi="Times New Roman"/>
                  <w:color w:val="0000FF"/>
                  <w:u w:val="single"/>
                  <w:lang w:val="ru-RU"/>
                </w:rPr>
                <w:t>6</w:t>
              </w:r>
              <w:r>
                <w:rPr>
                  <w:rFonts w:ascii="Times New Roman" w:hAnsi="Times New Roman"/>
                  <w:color w:val="0000FF"/>
                  <w:u w:val="single"/>
                </w:rPr>
                <w:t>e</w:t>
              </w:r>
              <w:r w:rsidRPr="00FC1327">
                <w:rPr>
                  <w:rFonts w:ascii="Times New Roman" w:hAnsi="Times New Roman"/>
                  <w:color w:val="0000FF"/>
                  <w:u w:val="single"/>
                  <w:lang w:val="ru-RU"/>
                </w:rPr>
                <w:t>6</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eaec</w:t>
              </w:r>
            </w:hyperlink>
            <w:r w:rsidRPr="00FC1327">
              <w:rPr>
                <w:rFonts w:ascii="Times New Roman" w:hAnsi="Times New Roman"/>
                <w:color w:val="000000"/>
                <w:sz w:val="24"/>
                <w:lang w:val="ru-RU"/>
              </w:rPr>
              <w:t xml:space="preserve"> </w:t>
            </w:r>
            <w:hyperlink r:id="rId7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e</w:t>
              </w:r>
              <w:r w:rsidRPr="00FC1327">
                <w:rPr>
                  <w:rFonts w:ascii="Times New Roman" w:hAnsi="Times New Roman"/>
                  <w:color w:val="0000FF"/>
                  <w:u w:val="single"/>
                  <w:lang w:val="ru-RU"/>
                </w:rPr>
                <w:t>59</w:t>
              </w:r>
              <w:r>
                <w:rPr>
                  <w:rFonts w:ascii="Times New Roman" w:hAnsi="Times New Roman"/>
                  <w:color w:val="0000FF"/>
                  <w:u w:val="single"/>
                </w:rPr>
                <w:t>c</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fdd</w:t>
              </w:r>
              <w:r w:rsidRPr="00FC1327">
                <w:rPr>
                  <w:rFonts w:ascii="Times New Roman" w:hAnsi="Times New Roman"/>
                  <w:color w:val="0000FF"/>
                  <w:u w:val="single"/>
                  <w:lang w:val="ru-RU"/>
                </w:rPr>
                <w:t>4</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78</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c</w:t>
              </w:r>
              <w:r w:rsidRPr="00FC1327">
                <w:rPr>
                  <w:rFonts w:ascii="Times New Roman" w:hAnsi="Times New Roman"/>
                  <w:color w:val="0000FF"/>
                  <w:u w:val="single"/>
                  <w:lang w:val="ru-RU"/>
                </w:rPr>
                <w:t>134</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79</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80</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81</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/83520266</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83</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84</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85</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f</w:t>
              </w:r>
              <w:r w:rsidRPr="00FC1327">
                <w:rPr>
                  <w:rFonts w:ascii="Times New Roman" w:hAnsi="Times New Roman"/>
                  <w:color w:val="0000FF"/>
                  <w:u w:val="single"/>
                  <w:lang w:val="ru-RU"/>
                </w:rPr>
                <w:t>3</w:t>
              </w:r>
              <w:r>
                <w:rPr>
                  <w:rFonts w:ascii="Times New Roman" w:hAnsi="Times New Roman"/>
                  <w:color w:val="0000FF"/>
                  <w:u w:val="single"/>
                </w:rPr>
                <w:t>c</w:t>
              </w:r>
              <w:r w:rsidRPr="00FC1327">
                <w:rPr>
                  <w:rFonts w:ascii="Times New Roman" w:hAnsi="Times New Roman"/>
                  <w:color w:val="0000FF"/>
                  <w:u w:val="single"/>
                  <w:lang w:val="ru-RU"/>
                </w:rPr>
                <w:t>0</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86</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f</w:t>
              </w:r>
              <w:r w:rsidRPr="00FC1327">
                <w:rPr>
                  <w:rFonts w:ascii="Times New Roman" w:hAnsi="Times New Roman"/>
                  <w:color w:val="0000FF"/>
                  <w:u w:val="single"/>
                  <w:lang w:val="ru-RU"/>
                </w:rPr>
                <w:t>4</w:t>
              </w:r>
              <w:r>
                <w:rPr>
                  <w:rFonts w:ascii="Times New Roman" w:hAnsi="Times New Roman"/>
                  <w:color w:val="0000FF"/>
                  <w:u w:val="single"/>
                </w:rPr>
                <w:t>f</w:t>
              </w:r>
              <w:r w:rsidRPr="00FC1327">
                <w:rPr>
                  <w:rFonts w:ascii="Times New Roman" w:hAnsi="Times New Roman"/>
                  <w:color w:val="0000FF"/>
                  <w:u w:val="single"/>
                  <w:lang w:val="ru-RU"/>
                </w:rPr>
                <w:t>6</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fa</w:t>
              </w:r>
              <w:r w:rsidRPr="00FC1327">
                <w:rPr>
                  <w:rFonts w:ascii="Times New Roman" w:hAnsi="Times New Roman"/>
                  <w:color w:val="0000FF"/>
                  <w:u w:val="single"/>
                  <w:lang w:val="ru-RU"/>
                </w:rPr>
                <w:t>14</w:t>
              </w:r>
            </w:hyperlink>
            <w:r w:rsidRPr="00FC1327">
              <w:rPr>
                <w:rFonts w:ascii="Times New Roman" w:hAnsi="Times New Roman"/>
                <w:color w:val="000000"/>
                <w:sz w:val="24"/>
                <w:lang w:val="ru-RU"/>
              </w:rPr>
              <w:t xml:space="preserve"> </w:t>
            </w:r>
            <w:hyperlink r:id="rId8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fb</w:t>
              </w:r>
              <w:r w:rsidRPr="00FC1327">
                <w:rPr>
                  <w:rFonts w:ascii="Times New Roman" w:hAnsi="Times New Roman"/>
                  <w:color w:val="0000FF"/>
                  <w:u w:val="single"/>
                  <w:lang w:val="ru-RU"/>
                </w:rPr>
                <w:t>7</w:t>
              </w:r>
              <w:r>
                <w:rPr>
                  <w:rFonts w:ascii="Times New Roman" w:hAnsi="Times New Roman"/>
                  <w:color w:val="0000FF"/>
                  <w:u w:val="single"/>
                </w:rPr>
                <w:t>c</w:t>
              </w:r>
            </w:hyperlink>
            <w:r w:rsidRPr="00FC1327">
              <w:rPr>
                <w:rFonts w:ascii="Times New Roman" w:hAnsi="Times New Roman"/>
                <w:color w:val="000000"/>
                <w:sz w:val="24"/>
                <w:lang w:val="ru-RU"/>
              </w:rPr>
              <w:t xml:space="preserve"> </w:t>
            </w:r>
            <w:hyperlink r:id="rId8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fcb</w:t>
              </w:r>
              <w:r w:rsidRPr="00FC1327">
                <w:rPr>
                  <w:rFonts w:ascii="Times New Roman" w:hAnsi="Times New Roman"/>
                  <w:color w:val="0000FF"/>
                  <w:u w:val="single"/>
                  <w:lang w:val="ru-RU"/>
                </w:rPr>
                <w:t>2</w:t>
              </w:r>
            </w:hyperlink>
            <w:r w:rsidRPr="00FC1327">
              <w:rPr>
                <w:rFonts w:ascii="Times New Roman" w:hAnsi="Times New Roman"/>
                <w:color w:val="000000"/>
                <w:sz w:val="24"/>
                <w:lang w:val="ru-RU"/>
              </w:rPr>
              <w:t xml:space="preserve"> </w:t>
            </w:r>
            <w:hyperlink r:id="rId8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feec</w:t>
              </w:r>
            </w:hyperlink>
            <w:r w:rsidRPr="00FC1327">
              <w:rPr>
                <w:rFonts w:ascii="Times New Roman" w:hAnsi="Times New Roman"/>
                <w:color w:val="000000"/>
                <w:sz w:val="24"/>
                <w:lang w:val="ru-RU"/>
              </w:rPr>
              <w:t xml:space="preserve"> </w:t>
            </w:r>
            <w:hyperlink r:id="rId8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/8352000</w:t>
              </w:r>
              <w:r>
                <w:rPr>
                  <w:rFonts w:ascii="Times New Roman" w:hAnsi="Times New Roman"/>
                  <w:color w:val="0000FF"/>
                  <w:u w:val="single"/>
                </w:rPr>
                <w:t>e</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89</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/83520266</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c</w:t>
              </w:r>
              <w:r w:rsidRPr="00FC1327">
                <w:rPr>
                  <w:rFonts w:ascii="Times New Roman" w:hAnsi="Times New Roman"/>
                  <w:color w:val="0000FF"/>
                  <w:u w:val="single"/>
                  <w:lang w:val="ru-RU"/>
                </w:rPr>
                <w:t>5</w:t>
              </w:r>
              <w:r>
                <w:rPr>
                  <w:rFonts w:ascii="Times New Roman" w:hAnsi="Times New Roman"/>
                  <w:color w:val="0000FF"/>
                  <w:u w:val="single"/>
                </w:rPr>
                <w:t>bc</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Контроль по теме "Родная страна и страна (страны) изучаемого языка. </w:t>
            </w:r>
            <w:r w:rsidRPr="00FC1327">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/8352075</w:t>
              </w:r>
              <w:r>
                <w:rPr>
                  <w:rFonts w:ascii="Times New Roman" w:hAnsi="Times New Roman"/>
                  <w:color w:val="0000FF"/>
                  <w:u w:val="single"/>
                </w:rPr>
                <w:t>c</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/8352089</w:t>
              </w:r>
              <w:r>
                <w:rPr>
                  <w:rFonts w:ascii="Times New Roman" w:hAnsi="Times New Roman"/>
                  <w:color w:val="0000FF"/>
                  <w:u w:val="single"/>
                </w:rPr>
                <w:t>c</w:t>
              </w:r>
            </w:hyperlink>
            <w:r w:rsidRPr="00FC1327">
              <w:rPr>
                <w:rFonts w:ascii="Times New Roman" w:hAnsi="Times New Roman"/>
                <w:color w:val="000000"/>
                <w:sz w:val="24"/>
                <w:lang w:val="ru-RU"/>
              </w:rPr>
              <w:t xml:space="preserve"> </w:t>
            </w:r>
            <w:hyperlink r:id="rId8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/8351745</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100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/835209</w:t>
              </w:r>
              <w:r>
                <w:rPr>
                  <w:rFonts w:ascii="Times New Roman" w:hAnsi="Times New Roman"/>
                  <w:color w:val="0000FF"/>
                  <w:u w:val="single"/>
                </w:rPr>
                <w:t>d</w:t>
              </w:r>
              <w:r w:rsidRPr="00FC1327">
                <w:rPr>
                  <w:rFonts w:ascii="Times New Roman" w:hAnsi="Times New Roman"/>
                  <w:color w:val="0000FF"/>
                  <w:u w:val="single"/>
                  <w:lang w:val="ru-RU"/>
                </w:rPr>
                <w:t>2</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101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w:t>
              </w:r>
              <w:r>
                <w:rPr>
                  <w:rFonts w:ascii="Times New Roman" w:hAnsi="Times New Roman"/>
                  <w:color w:val="0000FF"/>
                  <w:u w:val="single"/>
                </w:rPr>
                <w:t>dce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102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w:t>
              </w:r>
              <w:r>
                <w:rPr>
                  <w:rFonts w:ascii="Times New Roman" w:hAnsi="Times New Roman"/>
                  <w:color w:val="0000FF"/>
                  <w:u w:val="single"/>
                </w:rPr>
                <w:t>dce</w:t>
              </w:r>
            </w:hyperlink>
          </w:p>
        </w:tc>
      </w:tr>
      <w:tr w:rsidR="00F416FF">
        <w:trPr>
          <w:trHeight w:val="144"/>
          <w:tblCellSpacing w:w="20" w:type="nil"/>
        </w:trPr>
        <w:tc>
          <w:tcPr>
            <w:tcW w:w="0" w:type="auto"/>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16FF" w:rsidRDefault="00F416FF"/>
        </w:tc>
      </w:tr>
    </w:tbl>
    <w:p w:rsidR="00F416FF" w:rsidRDefault="00F416FF">
      <w:pPr>
        <w:sectPr w:rsidR="00F416FF">
          <w:pgSz w:w="16383" w:h="11906" w:orient="landscape"/>
          <w:pgMar w:top="1134" w:right="850" w:bottom="1134" w:left="1701" w:header="720" w:footer="720" w:gutter="0"/>
          <w:cols w:space="720"/>
        </w:sectPr>
      </w:pPr>
    </w:p>
    <w:p w:rsidR="00F416FF" w:rsidRDefault="00FC132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416FF">
        <w:trPr>
          <w:trHeight w:val="144"/>
          <w:tblCellSpacing w:w="20" w:type="nil"/>
        </w:trPr>
        <w:tc>
          <w:tcPr>
            <w:tcW w:w="416"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4019"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Тема урока </w:t>
            </w:r>
          </w:p>
          <w:p w:rsidR="00F416FF" w:rsidRDefault="00F416FF">
            <w:pPr>
              <w:spacing w:after="0"/>
              <w:ind w:left="135"/>
            </w:pPr>
          </w:p>
        </w:tc>
        <w:tc>
          <w:tcPr>
            <w:tcW w:w="0" w:type="auto"/>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Дата изучения </w:t>
            </w:r>
          </w:p>
          <w:p w:rsidR="00F416FF" w:rsidRDefault="00F416FF">
            <w:pPr>
              <w:spacing w:after="0"/>
              <w:ind w:left="135"/>
            </w:pPr>
          </w:p>
        </w:tc>
        <w:tc>
          <w:tcPr>
            <w:tcW w:w="1850"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trPr>
          <w:trHeight w:val="144"/>
          <w:tblCellSpacing w:w="20" w:type="nil"/>
        </w:trPr>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c>
          <w:tcPr>
            <w:tcW w:w="722"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402"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510"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w:t>
              </w:r>
              <w:r>
                <w:rPr>
                  <w:rFonts w:ascii="Times New Roman" w:hAnsi="Times New Roman"/>
                  <w:color w:val="0000FF"/>
                  <w:u w:val="single"/>
                </w:rPr>
                <w:t>d</w:t>
              </w:r>
              <w:r w:rsidRPr="00FC1327">
                <w:rPr>
                  <w:rFonts w:ascii="Times New Roman" w:hAnsi="Times New Roman"/>
                  <w:color w:val="0000FF"/>
                  <w:u w:val="single"/>
                  <w:lang w:val="ru-RU"/>
                </w:rPr>
                <w:t>78</w:t>
              </w:r>
            </w:hyperlink>
            <w:r w:rsidRPr="00FC1327">
              <w:rPr>
                <w:rFonts w:ascii="Times New Roman" w:hAnsi="Times New Roman"/>
                <w:color w:val="000000"/>
                <w:sz w:val="24"/>
                <w:lang w:val="ru-RU"/>
              </w:rPr>
              <w:t xml:space="preserve"> </w:t>
            </w:r>
            <w:hyperlink r:id="rId9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w:t>
              </w:r>
              <w:r>
                <w:rPr>
                  <w:rFonts w:ascii="Times New Roman" w:hAnsi="Times New Roman"/>
                  <w:color w:val="0000FF"/>
                  <w:u w:val="single"/>
                </w:rPr>
                <w:t>ea</w:t>
              </w:r>
              <w:r w:rsidRPr="00FC1327">
                <w:rPr>
                  <w:rFonts w:ascii="Times New Roman" w:hAnsi="Times New Roman"/>
                  <w:color w:val="0000FF"/>
                  <w:u w:val="single"/>
                  <w:lang w:val="ru-RU"/>
                </w:rPr>
                <w:t>4</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w:t>
              </w:r>
              <w:r>
                <w:rPr>
                  <w:rFonts w:ascii="Times New Roman" w:hAnsi="Times New Roman"/>
                  <w:color w:val="0000FF"/>
                  <w:u w:val="single"/>
                </w:rPr>
                <w:t>fc</w:t>
              </w:r>
              <w:r w:rsidRPr="00FC1327">
                <w:rPr>
                  <w:rFonts w:ascii="Times New Roman" w:hAnsi="Times New Roman"/>
                  <w:color w:val="0000FF"/>
                  <w:u w:val="single"/>
                  <w:lang w:val="ru-RU"/>
                </w:rPr>
                <w:t>6</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/83520</w:t>
              </w:r>
              <w:r>
                <w:rPr>
                  <w:rFonts w:ascii="Times New Roman" w:hAnsi="Times New Roman"/>
                  <w:color w:val="0000FF"/>
                  <w:u w:val="single"/>
                </w:rPr>
                <w:t>ef</w:t>
              </w:r>
              <w:r w:rsidRPr="00FC1327">
                <w:rPr>
                  <w:rFonts w:ascii="Times New Roman" w:hAnsi="Times New Roman"/>
                  <w:color w:val="0000FF"/>
                  <w:u w:val="single"/>
                  <w:lang w:val="ru-RU"/>
                </w:rPr>
                <w:t>0</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/83521472</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/83521030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/83521922</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/835216</w:t>
              </w:r>
              <w:r>
                <w:rPr>
                  <w:rFonts w:ascii="Times New Roman" w:hAnsi="Times New Roman"/>
                  <w:color w:val="0000FF"/>
                  <w:u w:val="single"/>
                </w:rPr>
                <w:t>d</w:t>
              </w:r>
              <w:r w:rsidRPr="00FC1327">
                <w:rPr>
                  <w:rFonts w:ascii="Times New Roman" w:hAnsi="Times New Roman"/>
                  <w:color w:val="0000FF"/>
                  <w:u w:val="single"/>
                  <w:lang w:val="ru-RU"/>
                </w:rPr>
                <w:t>4</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14</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w:t>
              </w:r>
              <w:r>
                <w:rPr>
                  <w:rFonts w:ascii="Times New Roman" w:hAnsi="Times New Roman"/>
                  <w:color w:val="0000FF"/>
                  <w:u w:val="single"/>
                </w:rPr>
                <w:t>b</w:t>
              </w:r>
              <w:r w:rsidRPr="00FC1327">
                <w:rPr>
                  <w:rFonts w:ascii="Times New Roman" w:hAnsi="Times New Roman"/>
                  <w:color w:val="0000FF"/>
                  <w:u w:val="single"/>
                  <w:lang w:val="ru-RU"/>
                </w:rPr>
                <w:t>7</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15</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/83521</w:t>
              </w:r>
              <w:r>
                <w:rPr>
                  <w:rFonts w:ascii="Times New Roman" w:hAnsi="Times New Roman"/>
                  <w:color w:val="0000FF"/>
                  <w:u w:val="single"/>
                </w:rPr>
                <w:t>b</w:t>
              </w:r>
              <w:r w:rsidRPr="00FC1327">
                <w:rPr>
                  <w:rFonts w:ascii="Times New Roman" w:hAnsi="Times New Roman"/>
                  <w:color w:val="0000FF"/>
                  <w:u w:val="single"/>
                  <w:lang w:val="ru-RU"/>
                </w:rPr>
                <w:t>7</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/8352220</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17</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/835220</w:t>
              </w:r>
              <w:r>
                <w:rPr>
                  <w:rFonts w:ascii="Times New Roman" w:hAnsi="Times New Roman"/>
                  <w:color w:val="0000FF"/>
                  <w:u w:val="single"/>
                </w:rPr>
                <w:t>de</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/83522</w:t>
              </w:r>
              <w:r>
                <w:rPr>
                  <w:rFonts w:ascii="Times New Roman" w:hAnsi="Times New Roman"/>
                  <w:color w:val="0000FF"/>
                  <w:u w:val="single"/>
                </w:rPr>
                <w:t>cdc</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Досуг и развлечения современного </w:t>
            </w:r>
            <w:r w:rsidRPr="00FC1327">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/83523</w:t>
              </w:r>
              <w:r>
                <w:rPr>
                  <w:rFonts w:ascii="Times New Roman" w:hAnsi="Times New Roman"/>
                  <w:color w:val="0000FF"/>
                  <w:u w:val="single"/>
                </w:rPr>
                <w:t>d</w:t>
              </w:r>
              <w:r w:rsidRPr="00FC1327">
                <w:rPr>
                  <w:rFonts w:ascii="Times New Roman" w:hAnsi="Times New Roman"/>
                  <w:color w:val="0000FF"/>
                  <w:u w:val="single"/>
                  <w:lang w:val="ru-RU"/>
                </w:rPr>
                <w:t>4</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/83522336</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29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Обобщение по теме "Досуг и </w:t>
            </w:r>
            <w:r w:rsidRPr="00FC1327">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/835230</w:t>
              </w:r>
              <w:r>
                <w:rPr>
                  <w:rFonts w:ascii="Times New Roman" w:hAnsi="Times New Roman"/>
                  <w:color w:val="0000FF"/>
                  <w:u w:val="single"/>
                </w:rPr>
                <w:t>ce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/835230</w:t>
              </w:r>
              <w:r>
                <w:rPr>
                  <w:rFonts w:ascii="Times New Roman" w:hAnsi="Times New Roman"/>
                  <w:color w:val="0000FF"/>
                  <w:u w:val="single"/>
                </w:rPr>
                <w:t>ce</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/8352320</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/8352414</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39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/8352414</w:t>
              </w:r>
              <w:r>
                <w:rPr>
                  <w:rFonts w:ascii="Times New Roman" w:hAnsi="Times New Roman"/>
                  <w:color w:val="0000FF"/>
                  <w:u w:val="single"/>
                </w:rPr>
                <w:t>a</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40</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41</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42</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43</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f</w:t>
              </w:r>
              <w:r w:rsidRPr="00FC1327">
                <w:rPr>
                  <w:rFonts w:ascii="Times New Roman" w:hAnsi="Times New Roman"/>
                  <w:color w:val="0000FF"/>
                  <w:u w:val="single"/>
                  <w:lang w:val="ru-RU"/>
                </w:rPr>
                <w:t>73</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44</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/83522480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/83522481</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48</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/8352511</w:t>
              </w:r>
              <w:r>
                <w:rPr>
                  <w:rFonts w:ascii="Times New Roman" w:hAnsi="Times New Roman"/>
                  <w:color w:val="0000FF"/>
                  <w:u w:val="single"/>
                </w:rPr>
                <w:t>c</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49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/83524960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50</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/8352593</w:t>
              </w:r>
              <w:r>
                <w:rPr>
                  <w:rFonts w:ascii="Times New Roman" w:hAnsi="Times New Roman"/>
                  <w:color w:val="0000FF"/>
                  <w:u w:val="single"/>
                </w:rPr>
                <w:t>c</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51</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/83525</w:t>
              </w:r>
              <w:r>
                <w:rPr>
                  <w:rFonts w:ascii="Times New Roman" w:hAnsi="Times New Roman"/>
                  <w:color w:val="0000FF"/>
                  <w:u w:val="single"/>
                </w:rPr>
                <w:t>f</w:t>
              </w:r>
              <w:r w:rsidRPr="00FC1327">
                <w:rPr>
                  <w:rFonts w:ascii="Times New Roman" w:hAnsi="Times New Roman"/>
                  <w:color w:val="0000FF"/>
                  <w:u w:val="single"/>
                  <w:lang w:val="ru-RU"/>
                </w:rPr>
                <w:t>18</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52</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/83525</w:t>
              </w:r>
              <w:r>
                <w:rPr>
                  <w:rFonts w:ascii="Times New Roman" w:hAnsi="Times New Roman"/>
                  <w:color w:val="0000FF"/>
                  <w:u w:val="single"/>
                </w:rPr>
                <w:t>f</w:t>
              </w:r>
              <w:r w:rsidRPr="00FC1327">
                <w:rPr>
                  <w:rFonts w:ascii="Times New Roman" w:hAnsi="Times New Roman"/>
                  <w:color w:val="0000FF"/>
                  <w:u w:val="single"/>
                  <w:lang w:val="ru-RU"/>
                </w:rPr>
                <w:t>18</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/83526</w:t>
              </w:r>
              <w:r>
                <w:rPr>
                  <w:rFonts w:ascii="Times New Roman" w:hAnsi="Times New Roman"/>
                  <w:color w:val="0000FF"/>
                  <w:u w:val="single"/>
                </w:rPr>
                <w:t>d</w:t>
              </w:r>
              <w:r w:rsidRPr="00FC1327">
                <w:rPr>
                  <w:rFonts w:ascii="Times New Roman" w:hAnsi="Times New Roman"/>
                  <w:color w:val="0000FF"/>
                  <w:u w:val="single"/>
                  <w:lang w:val="ru-RU"/>
                </w:rPr>
                <w:t>5</w:t>
              </w:r>
              <w:r>
                <w:rPr>
                  <w:rFonts w:ascii="Times New Roman" w:hAnsi="Times New Roman"/>
                  <w:color w:val="0000FF"/>
                  <w:u w:val="single"/>
                </w:rPr>
                <w:t>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/83526094</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/8351</w:t>
              </w:r>
              <w:r>
                <w:rPr>
                  <w:rFonts w:ascii="Times New Roman" w:hAnsi="Times New Roman"/>
                  <w:color w:val="0000FF"/>
                  <w:u w:val="single"/>
                </w:rPr>
                <w:t>c</w:t>
              </w:r>
              <w:r w:rsidRPr="00FC1327">
                <w:rPr>
                  <w:rFonts w:ascii="Times New Roman" w:hAnsi="Times New Roman"/>
                  <w:color w:val="0000FF"/>
                  <w:u w:val="single"/>
                  <w:lang w:val="ru-RU"/>
                </w:rPr>
                <w:t>436</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57</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/835266</w:t>
              </w:r>
              <w:r>
                <w:rPr>
                  <w:rFonts w:ascii="Times New Roman" w:hAnsi="Times New Roman"/>
                  <w:color w:val="0000FF"/>
                  <w:u w:val="single"/>
                </w:rPr>
                <w:t>ca</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58</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59</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60</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/835288</w:t>
              </w:r>
              <w:r>
                <w:rPr>
                  <w:rFonts w:ascii="Times New Roman" w:hAnsi="Times New Roman"/>
                  <w:color w:val="0000FF"/>
                  <w:u w:val="single"/>
                </w:rPr>
                <w:t>da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/83528</w:t>
              </w:r>
              <w:r>
                <w:rPr>
                  <w:rFonts w:ascii="Times New Roman" w:hAnsi="Times New Roman"/>
                  <w:color w:val="0000FF"/>
                  <w:u w:val="single"/>
                </w:rPr>
                <w:t>b</w:t>
              </w:r>
              <w:r w:rsidRPr="00FC1327">
                <w:rPr>
                  <w:rFonts w:ascii="Times New Roman" w:hAnsi="Times New Roman"/>
                  <w:color w:val="0000FF"/>
                  <w:u w:val="single"/>
                  <w:lang w:val="ru-RU"/>
                </w:rPr>
                <w:t>3</w:t>
              </w:r>
              <w:r>
                <w:rPr>
                  <w:rFonts w:ascii="Times New Roman" w:hAnsi="Times New Roman"/>
                  <w:color w:val="0000FF"/>
                  <w:u w:val="single"/>
                </w:rPr>
                <w:t>c</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63</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/835293</w:t>
              </w:r>
              <w:r>
                <w:rPr>
                  <w:rFonts w:ascii="Times New Roman" w:hAnsi="Times New Roman"/>
                  <w:color w:val="0000FF"/>
                  <w:u w:val="single"/>
                </w:rPr>
                <w:t>b</w:t>
              </w:r>
              <w:r w:rsidRPr="00FC1327">
                <w:rPr>
                  <w:rFonts w:ascii="Times New Roman" w:hAnsi="Times New Roman"/>
                  <w:color w:val="0000FF"/>
                  <w:u w:val="single"/>
                  <w:lang w:val="ru-RU"/>
                </w:rPr>
                <w:t>6</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69</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/8352905</w:t>
              </w:r>
              <w:r>
                <w:rPr>
                  <w:rFonts w:ascii="Times New Roman" w:hAnsi="Times New Roman"/>
                  <w:color w:val="0000FF"/>
                  <w:u w:val="single"/>
                </w:rPr>
                <w:t>a</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74</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/83528</w:t>
              </w:r>
              <w:r>
                <w:rPr>
                  <w:rFonts w:ascii="Times New Roman" w:hAnsi="Times New Roman"/>
                  <w:color w:val="0000FF"/>
                  <w:u w:val="single"/>
                </w:rPr>
                <w:t>eac</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79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/83529208</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/83528</w:t>
              </w:r>
              <w:r>
                <w:rPr>
                  <w:rFonts w:ascii="Times New Roman" w:hAnsi="Times New Roman"/>
                  <w:color w:val="0000FF"/>
                  <w:u w:val="single"/>
                </w:rPr>
                <w:t>cea</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83</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84</w:t>
            </w:r>
          </w:p>
        </w:tc>
        <w:tc>
          <w:tcPr>
            <w:tcW w:w="4019" w:type="dxa"/>
            <w:tcMar>
              <w:top w:w="50" w:type="dxa"/>
              <w:left w:w="100" w:type="dxa"/>
            </w:tcMar>
            <w:vAlign w:val="center"/>
          </w:tcPr>
          <w:p w:rsidR="00F416FF" w:rsidRDefault="00FC1327">
            <w:pPr>
              <w:spacing w:after="0"/>
              <w:ind w:left="135"/>
            </w:pPr>
            <w:r w:rsidRPr="00FC132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05</w:t>
              </w:r>
              <w:r>
                <w:rPr>
                  <w:rFonts w:ascii="Times New Roman" w:hAnsi="Times New Roman"/>
                  <w:color w:val="0000FF"/>
                  <w:u w:val="single"/>
                </w:rPr>
                <w:t>e</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0F01E0">
            <w:pPr>
              <w:spacing w:after="0"/>
              <w:ind w:left="135"/>
            </w:pPr>
            <w:hyperlink r:id="rId133">
              <w:r w:rsidR="00FC1327">
                <w:rPr>
                  <w:rFonts w:ascii="Times New Roman" w:hAnsi="Times New Roman"/>
                  <w:color w:val="0000FF"/>
                  <w:u w:val="single"/>
                </w:rPr>
                <w:t>https://m.edsoo.ru/8352af04</w:t>
              </w:r>
            </w:hyperlink>
            <w:r w:rsidR="00FC1327">
              <w:rPr>
                <w:rFonts w:ascii="Times New Roman" w:hAnsi="Times New Roman"/>
                <w:color w:val="000000"/>
                <w:sz w:val="24"/>
              </w:rPr>
              <w:t xml:space="preserve"> </w:t>
            </w:r>
            <w:hyperlink r:id="rId134">
              <w:r w:rsidR="00FC1327">
                <w:rPr>
                  <w:rFonts w:ascii="Times New Roman" w:hAnsi="Times New Roman"/>
                  <w:color w:val="0000FF"/>
                  <w:u w:val="single"/>
                </w:rPr>
                <w:t>https://m.edsoo.ru/8352ad42</w:t>
              </w:r>
            </w:hyperlink>
            <w:r w:rsidR="00FC1327">
              <w:rPr>
                <w:rFonts w:ascii="Times New Roman" w:hAnsi="Times New Roman"/>
                <w:color w:val="000000"/>
                <w:sz w:val="24"/>
              </w:rPr>
              <w:t xml:space="preserve"> </w:t>
            </w:r>
            <w:hyperlink r:id="rId135">
              <w:r w:rsidR="00FC1327">
                <w:rPr>
                  <w:rFonts w:ascii="Times New Roman" w:hAnsi="Times New Roman"/>
                  <w:color w:val="0000FF"/>
                  <w:u w:val="single"/>
                </w:rPr>
                <w:t>https://m.edsoo.ru/8352ab80</w:t>
              </w:r>
            </w:hyperlink>
            <w:r w:rsidR="00FC1327">
              <w:rPr>
                <w:rFonts w:ascii="Times New Roman" w:hAnsi="Times New Roman"/>
                <w:color w:val="000000"/>
                <w:sz w:val="24"/>
              </w:rPr>
              <w:t xml:space="preserve"> </w:t>
            </w:r>
            <w:hyperlink r:id="rId136">
              <w:r w:rsidR="00FC1327">
                <w:rPr>
                  <w:rFonts w:ascii="Times New Roman" w:hAnsi="Times New Roman"/>
                  <w:color w:val="0000FF"/>
                  <w:u w:val="single"/>
                </w:rPr>
                <w:t>https://m.edsoo.ru/8352a9d2</w:t>
              </w:r>
            </w:hyperlink>
            <w:r w:rsidR="00FC1327">
              <w:rPr>
                <w:rFonts w:ascii="Times New Roman" w:hAnsi="Times New Roman"/>
                <w:color w:val="000000"/>
                <w:sz w:val="24"/>
              </w:rPr>
              <w:t xml:space="preserve"> </w:t>
            </w:r>
            <w:hyperlink r:id="rId137">
              <w:r w:rsidR="00FC1327">
                <w:rPr>
                  <w:rFonts w:ascii="Times New Roman" w:hAnsi="Times New Roman"/>
                  <w:color w:val="0000FF"/>
                  <w:u w:val="single"/>
                </w:rPr>
                <w:t>https://m.edsoo.ru/8352a824</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0F01E0">
            <w:pPr>
              <w:spacing w:after="0"/>
              <w:ind w:left="135"/>
            </w:pPr>
            <w:hyperlink r:id="rId138">
              <w:r w:rsidR="00FC1327">
                <w:rPr>
                  <w:rFonts w:ascii="Times New Roman" w:hAnsi="Times New Roman"/>
                  <w:color w:val="0000FF"/>
                  <w:u w:val="single"/>
                </w:rPr>
                <w:t>https://m.edsoo.ru/83529f00</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af</w:t>
              </w:r>
              <w:r w:rsidRPr="00FC1327">
                <w:rPr>
                  <w:rFonts w:ascii="Times New Roman" w:hAnsi="Times New Roman"/>
                  <w:color w:val="0000FF"/>
                  <w:u w:val="single"/>
                  <w:lang w:val="ru-RU"/>
                </w:rPr>
                <w:t>04</w:t>
              </w:r>
            </w:hyperlink>
            <w:r w:rsidRPr="00FC1327">
              <w:rPr>
                <w:rFonts w:ascii="Times New Roman" w:hAnsi="Times New Roman"/>
                <w:color w:val="000000"/>
                <w:sz w:val="24"/>
                <w:lang w:val="ru-RU"/>
              </w:rPr>
              <w:t xml:space="preserve"> </w:t>
            </w:r>
            <w:hyperlink r:id="rId14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ad</w:t>
              </w:r>
              <w:r w:rsidRPr="00FC1327">
                <w:rPr>
                  <w:rFonts w:ascii="Times New Roman" w:hAnsi="Times New Roman"/>
                  <w:color w:val="0000FF"/>
                  <w:u w:val="single"/>
                  <w:lang w:val="ru-RU"/>
                </w:rPr>
                <w:t>42</w:t>
              </w:r>
            </w:hyperlink>
            <w:r w:rsidRPr="00FC1327">
              <w:rPr>
                <w:rFonts w:ascii="Times New Roman" w:hAnsi="Times New Roman"/>
                <w:color w:val="000000"/>
                <w:sz w:val="24"/>
                <w:lang w:val="ru-RU"/>
              </w:rPr>
              <w:t xml:space="preserve"> </w:t>
            </w:r>
            <w:hyperlink r:id="rId14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ab</w:t>
              </w:r>
              <w:r w:rsidRPr="00FC1327">
                <w:rPr>
                  <w:rFonts w:ascii="Times New Roman" w:hAnsi="Times New Roman"/>
                  <w:color w:val="0000FF"/>
                  <w:u w:val="single"/>
                  <w:lang w:val="ru-RU"/>
                </w:rPr>
                <w:t>80</w:t>
              </w:r>
            </w:hyperlink>
            <w:r w:rsidRPr="00FC1327">
              <w:rPr>
                <w:rFonts w:ascii="Times New Roman" w:hAnsi="Times New Roman"/>
                <w:color w:val="000000"/>
                <w:sz w:val="24"/>
                <w:lang w:val="ru-RU"/>
              </w:rPr>
              <w:t xml:space="preserve"> </w:t>
            </w:r>
            <w:hyperlink r:id="rId14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9</w:t>
              </w:r>
              <w:r>
                <w:rPr>
                  <w:rFonts w:ascii="Times New Roman" w:hAnsi="Times New Roman"/>
                  <w:color w:val="0000FF"/>
                  <w:u w:val="single"/>
                </w:rPr>
                <w:t>d</w:t>
              </w:r>
              <w:r w:rsidRPr="00FC1327">
                <w:rPr>
                  <w:rFonts w:ascii="Times New Roman" w:hAnsi="Times New Roman"/>
                  <w:color w:val="0000FF"/>
                  <w:u w:val="single"/>
                  <w:lang w:val="ru-RU"/>
                </w:rPr>
                <w:t>2</w:t>
              </w:r>
            </w:hyperlink>
            <w:r w:rsidRPr="00FC1327">
              <w:rPr>
                <w:rFonts w:ascii="Times New Roman" w:hAnsi="Times New Roman"/>
                <w:color w:val="000000"/>
                <w:sz w:val="24"/>
                <w:lang w:val="ru-RU"/>
              </w:rPr>
              <w:t xml:space="preserve"> </w:t>
            </w:r>
            <w:hyperlink r:id="rId14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824</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89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Родная страна и страна (страны) </w:t>
            </w:r>
            <w:r w:rsidRPr="00FC1327">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af</w:t>
              </w:r>
              <w:r w:rsidRPr="00FC1327">
                <w:rPr>
                  <w:rFonts w:ascii="Times New Roman" w:hAnsi="Times New Roman"/>
                  <w:color w:val="0000FF"/>
                  <w:u w:val="single"/>
                  <w:lang w:val="ru-RU"/>
                </w:rPr>
                <w:t>04</w:t>
              </w:r>
            </w:hyperlink>
            <w:r w:rsidRPr="00FC1327">
              <w:rPr>
                <w:rFonts w:ascii="Times New Roman" w:hAnsi="Times New Roman"/>
                <w:color w:val="000000"/>
                <w:sz w:val="24"/>
                <w:lang w:val="ru-RU"/>
              </w:rPr>
              <w:t xml:space="preserve"> </w:t>
            </w:r>
            <w:hyperlink r:id="rId14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ad</w:t>
              </w:r>
              <w:r w:rsidRPr="00FC1327">
                <w:rPr>
                  <w:rFonts w:ascii="Times New Roman" w:hAnsi="Times New Roman"/>
                  <w:color w:val="0000FF"/>
                  <w:u w:val="single"/>
                  <w:lang w:val="ru-RU"/>
                </w:rPr>
                <w:t>42</w:t>
              </w:r>
            </w:hyperlink>
            <w:r w:rsidRPr="00FC1327">
              <w:rPr>
                <w:rFonts w:ascii="Times New Roman" w:hAnsi="Times New Roman"/>
                <w:color w:val="000000"/>
                <w:sz w:val="24"/>
                <w:lang w:val="ru-RU"/>
              </w:rPr>
              <w:t xml:space="preserve"> </w:t>
            </w:r>
            <w:hyperlink r:id="rId14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ab</w:t>
              </w:r>
              <w:r w:rsidRPr="00FC1327">
                <w:rPr>
                  <w:rFonts w:ascii="Times New Roman" w:hAnsi="Times New Roman"/>
                  <w:color w:val="0000FF"/>
                  <w:u w:val="single"/>
                  <w:lang w:val="ru-RU"/>
                </w:rPr>
                <w:t>80</w:t>
              </w:r>
            </w:hyperlink>
            <w:r w:rsidRPr="00FC1327">
              <w:rPr>
                <w:rFonts w:ascii="Times New Roman" w:hAnsi="Times New Roman"/>
                <w:color w:val="000000"/>
                <w:sz w:val="24"/>
                <w:lang w:val="ru-RU"/>
              </w:rPr>
              <w:t xml:space="preserve"> </w:t>
            </w:r>
            <w:hyperlink r:id="rId14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9</w:t>
              </w:r>
              <w:r>
                <w:rPr>
                  <w:rFonts w:ascii="Times New Roman" w:hAnsi="Times New Roman"/>
                  <w:color w:val="0000FF"/>
                  <w:u w:val="single"/>
                </w:rPr>
                <w:t>d</w:t>
              </w:r>
              <w:r w:rsidRPr="00FC1327">
                <w:rPr>
                  <w:rFonts w:ascii="Times New Roman" w:hAnsi="Times New Roman"/>
                  <w:color w:val="0000FF"/>
                  <w:u w:val="single"/>
                  <w:lang w:val="ru-RU"/>
                </w:rPr>
                <w:t>2</w:t>
              </w:r>
            </w:hyperlink>
            <w:r w:rsidRPr="00FC1327">
              <w:rPr>
                <w:rFonts w:ascii="Times New Roman" w:hAnsi="Times New Roman"/>
                <w:color w:val="000000"/>
                <w:sz w:val="24"/>
                <w:lang w:val="ru-RU"/>
              </w:rPr>
              <w:t xml:space="preserve"> </w:t>
            </w:r>
            <w:hyperlink r:id="rId14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824</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af</w:t>
              </w:r>
              <w:r w:rsidRPr="00FC1327">
                <w:rPr>
                  <w:rFonts w:ascii="Times New Roman" w:hAnsi="Times New Roman"/>
                  <w:color w:val="0000FF"/>
                  <w:u w:val="single"/>
                  <w:lang w:val="ru-RU"/>
                </w:rPr>
                <w:t>04</w:t>
              </w:r>
            </w:hyperlink>
            <w:r w:rsidRPr="00FC1327">
              <w:rPr>
                <w:rFonts w:ascii="Times New Roman" w:hAnsi="Times New Roman"/>
                <w:color w:val="000000"/>
                <w:sz w:val="24"/>
                <w:lang w:val="ru-RU"/>
              </w:rPr>
              <w:t xml:space="preserve"> </w:t>
            </w:r>
            <w:hyperlink r:id="rId15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ad</w:t>
              </w:r>
              <w:r w:rsidRPr="00FC1327">
                <w:rPr>
                  <w:rFonts w:ascii="Times New Roman" w:hAnsi="Times New Roman"/>
                  <w:color w:val="0000FF"/>
                  <w:u w:val="single"/>
                  <w:lang w:val="ru-RU"/>
                </w:rPr>
                <w:t>42</w:t>
              </w:r>
            </w:hyperlink>
            <w:r w:rsidRPr="00FC1327">
              <w:rPr>
                <w:rFonts w:ascii="Times New Roman" w:hAnsi="Times New Roman"/>
                <w:color w:val="000000"/>
                <w:sz w:val="24"/>
                <w:lang w:val="ru-RU"/>
              </w:rPr>
              <w:t xml:space="preserve"> </w:t>
            </w:r>
            <w:hyperlink r:id="rId15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ab</w:t>
              </w:r>
              <w:r w:rsidRPr="00FC1327">
                <w:rPr>
                  <w:rFonts w:ascii="Times New Roman" w:hAnsi="Times New Roman"/>
                  <w:color w:val="0000FF"/>
                  <w:u w:val="single"/>
                  <w:lang w:val="ru-RU"/>
                </w:rPr>
                <w:t>80</w:t>
              </w:r>
            </w:hyperlink>
            <w:r w:rsidRPr="00FC1327">
              <w:rPr>
                <w:rFonts w:ascii="Times New Roman" w:hAnsi="Times New Roman"/>
                <w:color w:val="000000"/>
                <w:sz w:val="24"/>
                <w:lang w:val="ru-RU"/>
              </w:rPr>
              <w:t xml:space="preserve"> </w:t>
            </w:r>
            <w:hyperlink r:id="rId15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9</w:t>
              </w:r>
              <w:r>
                <w:rPr>
                  <w:rFonts w:ascii="Times New Roman" w:hAnsi="Times New Roman"/>
                  <w:color w:val="0000FF"/>
                  <w:u w:val="single"/>
                </w:rPr>
                <w:t>d</w:t>
              </w:r>
              <w:r w:rsidRPr="00FC1327">
                <w:rPr>
                  <w:rFonts w:ascii="Times New Roman" w:hAnsi="Times New Roman"/>
                  <w:color w:val="0000FF"/>
                  <w:u w:val="single"/>
                  <w:lang w:val="ru-RU"/>
                </w:rPr>
                <w:t>2</w:t>
              </w:r>
            </w:hyperlink>
            <w:r w:rsidRPr="00FC1327">
              <w:rPr>
                <w:rFonts w:ascii="Times New Roman" w:hAnsi="Times New Roman"/>
                <w:color w:val="000000"/>
                <w:sz w:val="24"/>
                <w:lang w:val="ru-RU"/>
              </w:rPr>
              <w:t xml:space="preserve"> </w:t>
            </w:r>
            <w:hyperlink r:id="rId15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824</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93</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af</w:t>
              </w:r>
              <w:r w:rsidRPr="00FC1327">
                <w:rPr>
                  <w:rFonts w:ascii="Times New Roman" w:hAnsi="Times New Roman"/>
                  <w:color w:val="0000FF"/>
                  <w:u w:val="single"/>
                  <w:lang w:val="ru-RU"/>
                </w:rPr>
                <w:t>04</w:t>
              </w:r>
            </w:hyperlink>
            <w:r w:rsidRPr="00FC1327">
              <w:rPr>
                <w:rFonts w:ascii="Times New Roman" w:hAnsi="Times New Roman"/>
                <w:color w:val="000000"/>
                <w:sz w:val="24"/>
                <w:lang w:val="ru-RU"/>
              </w:rPr>
              <w:t xml:space="preserve"> </w:t>
            </w:r>
            <w:hyperlink r:id="rId15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ad</w:t>
              </w:r>
              <w:r w:rsidRPr="00FC1327">
                <w:rPr>
                  <w:rFonts w:ascii="Times New Roman" w:hAnsi="Times New Roman"/>
                  <w:color w:val="0000FF"/>
                  <w:u w:val="single"/>
                  <w:lang w:val="ru-RU"/>
                </w:rPr>
                <w:t>42</w:t>
              </w:r>
            </w:hyperlink>
            <w:r w:rsidRPr="00FC1327">
              <w:rPr>
                <w:rFonts w:ascii="Times New Roman" w:hAnsi="Times New Roman"/>
                <w:color w:val="000000"/>
                <w:sz w:val="24"/>
                <w:lang w:val="ru-RU"/>
              </w:rPr>
              <w:t xml:space="preserve"> </w:t>
            </w:r>
            <w:hyperlink r:id="rId15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ab</w:t>
              </w:r>
              <w:r w:rsidRPr="00FC1327">
                <w:rPr>
                  <w:rFonts w:ascii="Times New Roman" w:hAnsi="Times New Roman"/>
                  <w:color w:val="0000FF"/>
                  <w:u w:val="single"/>
                  <w:lang w:val="ru-RU"/>
                </w:rPr>
                <w:t>80</w:t>
              </w:r>
            </w:hyperlink>
            <w:r w:rsidRPr="00FC1327">
              <w:rPr>
                <w:rFonts w:ascii="Times New Roman" w:hAnsi="Times New Roman"/>
                <w:color w:val="000000"/>
                <w:sz w:val="24"/>
                <w:lang w:val="ru-RU"/>
              </w:rPr>
              <w:t xml:space="preserve"> </w:t>
            </w:r>
            <w:hyperlink r:id="rId15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9</w:t>
              </w:r>
              <w:r>
                <w:rPr>
                  <w:rFonts w:ascii="Times New Roman" w:hAnsi="Times New Roman"/>
                  <w:color w:val="0000FF"/>
                  <w:u w:val="single"/>
                </w:rPr>
                <w:t>d</w:t>
              </w:r>
              <w:r w:rsidRPr="00FC1327">
                <w:rPr>
                  <w:rFonts w:ascii="Times New Roman" w:hAnsi="Times New Roman"/>
                  <w:color w:val="0000FF"/>
                  <w:u w:val="single"/>
                  <w:lang w:val="ru-RU"/>
                </w:rPr>
                <w:t>2</w:t>
              </w:r>
            </w:hyperlink>
            <w:r w:rsidRPr="00FC1327">
              <w:rPr>
                <w:rFonts w:ascii="Times New Roman" w:hAnsi="Times New Roman"/>
                <w:color w:val="000000"/>
                <w:sz w:val="24"/>
                <w:lang w:val="ru-RU"/>
              </w:rPr>
              <w:t xml:space="preserve"> </w:t>
            </w:r>
            <w:hyperlink r:id="rId15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a</w:t>
              </w:r>
              <w:r w:rsidRPr="00FC1327">
                <w:rPr>
                  <w:rFonts w:ascii="Times New Roman" w:hAnsi="Times New Roman"/>
                  <w:color w:val="0000FF"/>
                  <w:u w:val="single"/>
                  <w:lang w:val="ru-RU"/>
                </w:rPr>
                <w:t>824</w:t>
              </w:r>
            </w:hyperlink>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94</w:t>
            </w:r>
          </w:p>
        </w:tc>
        <w:tc>
          <w:tcPr>
            <w:tcW w:w="4019" w:type="dxa"/>
            <w:tcMar>
              <w:top w:w="50" w:type="dxa"/>
              <w:left w:w="100" w:type="dxa"/>
            </w:tcMar>
            <w:vAlign w:val="center"/>
          </w:tcPr>
          <w:p w:rsidR="00F416FF" w:rsidRDefault="00FC1327">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95</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96</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Default="00F416FF">
            <w:pPr>
              <w:spacing w:after="0"/>
              <w:ind w:left="135"/>
            </w:pPr>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98</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508</w:t>
              </w:r>
            </w:hyperlink>
            <w:r w:rsidRPr="00FC1327">
              <w:rPr>
                <w:rFonts w:ascii="Times New Roman" w:hAnsi="Times New Roman"/>
                <w:color w:val="000000"/>
                <w:sz w:val="24"/>
                <w:lang w:val="ru-RU"/>
              </w:rPr>
              <w:t xml:space="preserve"> </w:t>
            </w:r>
            <w:hyperlink r:id="rId16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68</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99</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26</w:t>
              </w:r>
              <w:r>
                <w:rPr>
                  <w:rFonts w:ascii="Times New Roman" w:hAnsi="Times New Roman"/>
                  <w:color w:val="0000FF"/>
                  <w:u w:val="single"/>
                </w:rPr>
                <w:t>a</w:t>
              </w:r>
            </w:hyperlink>
            <w:r w:rsidRPr="00FC1327">
              <w:rPr>
                <w:rFonts w:ascii="Times New Roman" w:hAnsi="Times New Roman"/>
                <w:color w:val="000000"/>
                <w:sz w:val="24"/>
                <w:lang w:val="ru-RU"/>
              </w:rPr>
              <w:t xml:space="preserve"> </w:t>
            </w:r>
            <w:hyperlink r:id="rId16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0</w:t>
              </w:r>
              <w:r>
                <w:rPr>
                  <w:rFonts w:ascii="Times New Roman" w:hAnsi="Times New Roman"/>
                  <w:color w:val="0000FF"/>
                  <w:u w:val="single"/>
                </w:rPr>
                <w:t>a</w:t>
              </w:r>
              <w:r w:rsidRPr="00FC1327">
                <w:rPr>
                  <w:rFonts w:ascii="Times New Roman" w:hAnsi="Times New Roman"/>
                  <w:color w:val="0000FF"/>
                  <w:u w:val="single"/>
                  <w:lang w:val="ru-RU"/>
                </w:rPr>
                <w:t>8</w:t>
              </w:r>
            </w:hyperlink>
            <w:r w:rsidRPr="00FC1327">
              <w:rPr>
                <w:rFonts w:ascii="Times New Roman" w:hAnsi="Times New Roman"/>
                <w:color w:val="000000"/>
                <w:sz w:val="24"/>
                <w:lang w:val="ru-RU"/>
              </w:rPr>
              <w:t xml:space="preserve"> </w:t>
            </w:r>
            <w:hyperlink r:id="rId16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800</w:t>
              </w:r>
            </w:hyperlink>
            <w:r w:rsidRPr="00FC1327">
              <w:rPr>
                <w:rFonts w:ascii="Times New Roman" w:hAnsi="Times New Roman"/>
                <w:color w:val="000000"/>
                <w:sz w:val="24"/>
                <w:lang w:val="ru-RU"/>
              </w:rPr>
              <w:t xml:space="preserve"> </w:t>
            </w:r>
            <w:hyperlink r:id="rId16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9</w:t>
              </w:r>
              <w:r>
                <w:rPr>
                  <w:rFonts w:ascii="Times New Roman" w:hAnsi="Times New Roman"/>
                  <w:color w:val="0000FF"/>
                  <w:u w:val="single"/>
                </w:rPr>
                <w:t>ea</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100</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508</w:t>
              </w:r>
            </w:hyperlink>
            <w:r w:rsidRPr="00FC1327">
              <w:rPr>
                <w:rFonts w:ascii="Times New Roman" w:hAnsi="Times New Roman"/>
                <w:color w:val="000000"/>
                <w:sz w:val="24"/>
                <w:lang w:val="ru-RU"/>
              </w:rPr>
              <w:t xml:space="preserve"> </w:t>
            </w:r>
            <w:hyperlink r:id="rId16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w:t>
              </w:r>
              <w:r w:rsidRPr="00FC1327">
                <w:rPr>
                  <w:rFonts w:ascii="Times New Roman" w:hAnsi="Times New Roman"/>
                  <w:color w:val="0000FF"/>
                  <w:u w:val="single"/>
                  <w:lang w:val="ru-RU"/>
                </w:rPr>
                <w:t>68</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101</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416FF">
            <w:pPr>
              <w:spacing w:after="0"/>
              <w:ind w:left="135"/>
              <w:jc w:val="center"/>
            </w:pP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bb</w:t>
              </w:r>
              <w:r w:rsidRPr="00FC1327">
                <w:rPr>
                  <w:rFonts w:ascii="Times New Roman" w:hAnsi="Times New Roman"/>
                  <w:color w:val="0000FF"/>
                  <w:u w:val="single"/>
                  <w:lang w:val="ru-RU"/>
                </w:rPr>
                <w:t>8</w:t>
              </w:r>
              <w:r>
                <w:rPr>
                  <w:rFonts w:ascii="Times New Roman" w:hAnsi="Times New Roman"/>
                  <w:color w:val="0000FF"/>
                  <w:u w:val="single"/>
                </w:rPr>
                <w:t>e</w:t>
              </w:r>
            </w:hyperlink>
          </w:p>
        </w:tc>
      </w:tr>
      <w:tr w:rsidR="00F416FF" w:rsidRPr="000F01E0">
        <w:trPr>
          <w:trHeight w:val="144"/>
          <w:tblCellSpacing w:w="20" w:type="nil"/>
        </w:trPr>
        <w:tc>
          <w:tcPr>
            <w:tcW w:w="416" w:type="dxa"/>
            <w:tcMar>
              <w:top w:w="50" w:type="dxa"/>
              <w:left w:w="100" w:type="dxa"/>
            </w:tcMar>
            <w:vAlign w:val="center"/>
          </w:tcPr>
          <w:p w:rsidR="00F416FF" w:rsidRDefault="00FC1327">
            <w:pPr>
              <w:spacing w:after="0"/>
            </w:pPr>
            <w:r>
              <w:rPr>
                <w:rFonts w:ascii="Times New Roman" w:hAnsi="Times New Roman"/>
                <w:color w:val="000000"/>
                <w:sz w:val="24"/>
              </w:rPr>
              <w:t>102</w:t>
            </w:r>
          </w:p>
        </w:tc>
        <w:tc>
          <w:tcPr>
            <w:tcW w:w="4019"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416FF" w:rsidRDefault="00F416FF">
            <w:pPr>
              <w:spacing w:after="0"/>
              <w:ind w:left="135"/>
              <w:jc w:val="center"/>
            </w:pPr>
          </w:p>
        </w:tc>
        <w:tc>
          <w:tcPr>
            <w:tcW w:w="1054" w:type="dxa"/>
            <w:tcMar>
              <w:top w:w="50" w:type="dxa"/>
              <w:left w:w="100" w:type="dxa"/>
            </w:tcMar>
            <w:vAlign w:val="center"/>
          </w:tcPr>
          <w:p w:rsidR="00F416FF" w:rsidRDefault="00F416FF">
            <w:pPr>
              <w:spacing w:after="0"/>
              <w:ind w:left="135"/>
            </w:pPr>
          </w:p>
        </w:tc>
        <w:tc>
          <w:tcPr>
            <w:tcW w:w="1850" w:type="dxa"/>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w:t>
              </w:r>
              <w:r>
                <w:rPr>
                  <w:rFonts w:ascii="Times New Roman" w:hAnsi="Times New Roman"/>
                  <w:color w:val="0000FF"/>
                  <w:u w:val="single"/>
                </w:rPr>
                <w:t>bb</w:t>
              </w:r>
              <w:r w:rsidRPr="00FC1327">
                <w:rPr>
                  <w:rFonts w:ascii="Times New Roman" w:hAnsi="Times New Roman"/>
                  <w:color w:val="0000FF"/>
                  <w:u w:val="single"/>
                  <w:lang w:val="ru-RU"/>
                </w:rPr>
                <w:t>8</w:t>
              </w:r>
              <w:r>
                <w:rPr>
                  <w:rFonts w:ascii="Times New Roman" w:hAnsi="Times New Roman"/>
                  <w:color w:val="0000FF"/>
                  <w:u w:val="single"/>
                </w:rPr>
                <w:t>e</w:t>
              </w:r>
            </w:hyperlink>
          </w:p>
        </w:tc>
      </w:tr>
      <w:tr w:rsidR="00F416FF">
        <w:trPr>
          <w:trHeight w:val="144"/>
          <w:tblCellSpacing w:w="20" w:type="nil"/>
        </w:trPr>
        <w:tc>
          <w:tcPr>
            <w:tcW w:w="0" w:type="auto"/>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16FF" w:rsidRDefault="00F416FF"/>
        </w:tc>
      </w:tr>
    </w:tbl>
    <w:p w:rsidR="00F416FF" w:rsidRDefault="00F416FF">
      <w:pPr>
        <w:sectPr w:rsidR="00F416FF">
          <w:pgSz w:w="16383" w:h="11906" w:orient="landscape"/>
          <w:pgMar w:top="1134" w:right="850" w:bottom="1134" w:left="1701" w:header="720" w:footer="720" w:gutter="0"/>
          <w:cols w:space="720"/>
        </w:sectPr>
      </w:pPr>
    </w:p>
    <w:p w:rsidR="00F416FF" w:rsidRDefault="00FC132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954"/>
        <w:gridCol w:w="947"/>
        <w:gridCol w:w="1841"/>
        <w:gridCol w:w="1910"/>
        <w:gridCol w:w="1347"/>
        <w:gridCol w:w="3130"/>
      </w:tblGrid>
      <w:tr w:rsidR="00A770BB" w:rsidTr="00A770BB">
        <w:trPr>
          <w:trHeight w:val="144"/>
          <w:tblCellSpacing w:w="20" w:type="nil"/>
        </w:trPr>
        <w:tc>
          <w:tcPr>
            <w:tcW w:w="959"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4163"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Тема урока </w:t>
            </w:r>
          </w:p>
          <w:p w:rsidR="00F416FF" w:rsidRDefault="00F416FF">
            <w:pPr>
              <w:spacing w:after="0"/>
              <w:ind w:left="135"/>
            </w:pPr>
          </w:p>
        </w:tc>
        <w:tc>
          <w:tcPr>
            <w:tcW w:w="0" w:type="auto"/>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Дата изучения </w:t>
            </w:r>
          </w:p>
          <w:p w:rsidR="00F416FF" w:rsidRDefault="00F416FF">
            <w:pPr>
              <w:spacing w:after="0"/>
              <w:ind w:left="135"/>
            </w:pPr>
          </w:p>
        </w:tc>
        <w:tc>
          <w:tcPr>
            <w:tcW w:w="2873"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rsidTr="00A770BB">
        <w:trPr>
          <w:trHeight w:val="144"/>
          <w:tblCellSpacing w:w="20" w:type="nil"/>
        </w:trPr>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c>
          <w:tcPr>
            <w:tcW w:w="947"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841"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910"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0" w:type="auto"/>
            <w:vMerge/>
            <w:tcBorders>
              <w:top w:val="nil"/>
            </w:tcBorders>
            <w:tcMar>
              <w:top w:w="50" w:type="dxa"/>
              <w:left w:w="100" w:type="dxa"/>
            </w:tcMar>
          </w:tcPr>
          <w:p w:rsidR="00F416FF" w:rsidRDefault="00F416FF"/>
        </w:tc>
        <w:tc>
          <w:tcPr>
            <w:tcW w:w="0" w:type="auto"/>
            <w:vMerge/>
            <w:tcBorders>
              <w:top w:val="nil"/>
            </w:tcBorders>
            <w:tcMar>
              <w:top w:w="50" w:type="dxa"/>
              <w:left w:w="100" w:type="dxa"/>
            </w:tcMar>
          </w:tcPr>
          <w:p w:rsidR="00F416FF" w:rsidRDefault="00F416FF"/>
        </w:tc>
      </w:tr>
      <w:tr w:rsidR="005D760D" w:rsidRPr="000F01E0" w:rsidTr="00A770BB">
        <w:trPr>
          <w:trHeight w:val="74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Взаимоотношения в семье и с друзьями (общение с друзьями)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rPr>
            </w:pPr>
            <w:r w:rsidRPr="00944050">
              <w:rPr>
                <w:rFonts w:ascii="Times New Roman" w:hAnsi="Times New Roman" w:cs="Times New Roman"/>
                <w:sz w:val="24"/>
                <w:szCs w:val="24"/>
              </w:rPr>
              <w:t>4.09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/83538</w:t>
              </w:r>
              <w:r>
                <w:rPr>
                  <w:rFonts w:ascii="Times New Roman" w:hAnsi="Times New Roman"/>
                  <w:color w:val="0000FF"/>
                  <w:u w:val="single"/>
                </w:rPr>
                <w:t>ab</w:t>
              </w:r>
              <w:r w:rsidRPr="005D760D">
                <w:rPr>
                  <w:rFonts w:ascii="Times New Roman" w:hAnsi="Times New Roman"/>
                  <w:color w:val="0000FF"/>
                  <w:u w:val="single"/>
                  <w:lang w:val="ru-RU"/>
                </w:rPr>
                <w:t>4</w:t>
              </w:r>
            </w:hyperlink>
            <w:r w:rsidRPr="005D760D">
              <w:rPr>
                <w:rFonts w:ascii="Times New Roman" w:hAnsi="Times New Roman"/>
                <w:color w:val="000000"/>
                <w:sz w:val="24"/>
                <w:lang w:val="ru-RU"/>
              </w:rPr>
              <w:t xml:space="preserve"> </w:t>
            </w:r>
            <w:hyperlink r:id="rId17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/8353832</w:t>
              </w:r>
              <w:r>
                <w:rPr>
                  <w:rFonts w:ascii="Times New Roman" w:hAnsi="Times New Roman"/>
                  <w:color w:val="0000FF"/>
                  <w:u w:val="single"/>
                </w:rPr>
                <w:t>a</w:t>
              </w:r>
            </w:hyperlink>
            <w:r w:rsidRPr="005D760D">
              <w:rPr>
                <w:rFonts w:ascii="Times New Roman" w:hAnsi="Times New Roman"/>
                <w:color w:val="000000"/>
                <w:sz w:val="24"/>
                <w:lang w:val="ru-RU"/>
              </w:rPr>
              <w:t xml:space="preserve"> </w:t>
            </w:r>
            <w:hyperlink r:id="rId17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/835385</w:t>
              </w:r>
              <w:r>
                <w:rPr>
                  <w:rFonts w:ascii="Times New Roman" w:hAnsi="Times New Roman"/>
                  <w:color w:val="0000FF"/>
                  <w:u w:val="single"/>
                </w:rPr>
                <w:t>dc</w:t>
              </w:r>
            </w:hyperlink>
          </w:p>
          <w:p w:rsidR="005D760D" w:rsidRPr="005D760D" w:rsidRDefault="005D760D" w:rsidP="005D760D">
            <w:pPr>
              <w:spacing w:after="0"/>
              <w:ind w:left="135"/>
              <w:rPr>
                <w:lang w:val="ru-RU"/>
              </w:rPr>
            </w:pPr>
            <w:hyperlink r:id="rId17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A770BB">
        <w:trPr>
          <w:trHeight w:val="480"/>
          <w:tblCellSpacing w:w="20" w:type="nil"/>
        </w:trPr>
        <w:tc>
          <w:tcPr>
            <w:tcW w:w="959" w:type="dxa"/>
            <w:vMerge/>
            <w:tcMar>
              <w:top w:w="50" w:type="dxa"/>
              <w:left w:w="100" w:type="dxa"/>
            </w:tcMar>
            <w:vAlign w:val="center"/>
          </w:tcPr>
          <w:p w:rsidR="005D760D" w:rsidRPr="00A770BB"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A770BB" w:rsidRDefault="005D760D" w:rsidP="005D760D">
            <w:pPr>
              <w:spacing w:after="0"/>
              <w:ind w:left="135"/>
              <w:jc w:val="center"/>
              <w:rPr>
                <w:lang w:val="ru-RU"/>
              </w:rPr>
            </w:pPr>
          </w:p>
        </w:tc>
        <w:tc>
          <w:tcPr>
            <w:tcW w:w="1910" w:type="dxa"/>
            <w:vMerge/>
            <w:tcMar>
              <w:top w:w="50" w:type="dxa"/>
              <w:left w:w="100" w:type="dxa"/>
            </w:tcMar>
            <w:vAlign w:val="center"/>
          </w:tcPr>
          <w:p w:rsidR="005D760D" w:rsidRPr="00A770BB"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A770BB"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49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Взаимоотношения в семье и с друзьями (проводим время вместе)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rPr>
            </w:pPr>
            <w:r w:rsidRPr="00944050">
              <w:rPr>
                <w:rFonts w:ascii="Times New Roman" w:hAnsi="Times New Roman" w:cs="Times New Roman"/>
                <w:sz w:val="24"/>
                <w:szCs w:val="24"/>
              </w:rPr>
              <w:t>5.09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c</w:t>
              </w:r>
              <w:r w:rsidRPr="005D760D">
                <w:rPr>
                  <w:rFonts w:ascii="Times New Roman" w:hAnsi="Times New Roman"/>
                  <w:color w:val="0000FF"/>
                  <w:u w:val="single"/>
                  <w:lang w:val="ru-RU"/>
                </w:rPr>
                <w:t>782</w:t>
              </w:r>
            </w:hyperlink>
          </w:p>
          <w:p w:rsidR="005D760D" w:rsidRPr="005D760D" w:rsidRDefault="005D760D" w:rsidP="005D760D">
            <w:pPr>
              <w:spacing w:after="0"/>
              <w:ind w:left="135"/>
              <w:rPr>
                <w:lang w:val="ru-RU"/>
              </w:rPr>
            </w:pPr>
            <w:hyperlink r:id="rId17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A770BB">
        <w:trPr>
          <w:trHeight w:val="180"/>
          <w:tblCellSpacing w:w="20" w:type="nil"/>
        </w:trPr>
        <w:tc>
          <w:tcPr>
            <w:tcW w:w="959" w:type="dxa"/>
            <w:vMerge/>
            <w:tcMar>
              <w:top w:w="50" w:type="dxa"/>
              <w:left w:w="100" w:type="dxa"/>
            </w:tcMar>
            <w:vAlign w:val="center"/>
          </w:tcPr>
          <w:p w:rsidR="005D760D" w:rsidRPr="00A770BB"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A770BB" w:rsidRDefault="005D760D" w:rsidP="005D760D">
            <w:pPr>
              <w:spacing w:after="0"/>
              <w:ind w:left="135"/>
              <w:jc w:val="center"/>
              <w:rPr>
                <w:lang w:val="ru-RU"/>
              </w:rPr>
            </w:pPr>
          </w:p>
        </w:tc>
        <w:tc>
          <w:tcPr>
            <w:tcW w:w="1910" w:type="dxa"/>
            <w:vMerge/>
            <w:tcMar>
              <w:top w:w="50" w:type="dxa"/>
              <w:left w:w="100" w:type="dxa"/>
            </w:tcMar>
            <w:vAlign w:val="center"/>
          </w:tcPr>
          <w:p w:rsidR="005D760D" w:rsidRPr="00A770BB"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A770BB"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Tr="00A770BB">
        <w:trPr>
          <w:trHeight w:val="42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Взаимоотношения в семье и с друзьями (делимся новостями)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rPr>
            </w:pPr>
            <w:r>
              <w:rPr>
                <w:rFonts w:ascii="Times New Roman" w:hAnsi="Times New Roman" w:cs="Times New Roman"/>
                <w:sz w:val="24"/>
                <w:szCs w:val="24"/>
              </w:rPr>
              <w:t>6.09</w:t>
            </w:r>
          </w:p>
        </w:tc>
        <w:tc>
          <w:tcPr>
            <w:tcW w:w="2873" w:type="dxa"/>
            <w:vMerge w:val="restart"/>
            <w:tcMar>
              <w:top w:w="50" w:type="dxa"/>
              <w:left w:w="100" w:type="dxa"/>
            </w:tcMar>
            <w:vAlign w:val="center"/>
          </w:tcPr>
          <w:p w:rsidR="005D760D" w:rsidRDefault="005D760D" w:rsidP="005D760D">
            <w:pPr>
              <w:spacing w:after="0"/>
              <w:ind w:left="135"/>
            </w:pPr>
            <w:hyperlink r:id="rId175">
              <w:r>
                <w:rPr>
                  <w:rFonts w:ascii="Times New Roman" w:hAnsi="Times New Roman"/>
                  <w:color w:val="0000FF"/>
                  <w:u w:val="single"/>
                </w:rPr>
                <w:t>https://resh.edu.ru/subject/11/7/</w:t>
              </w:r>
            </w:hyperlink>
          </w:p>
          <w:p w:rsidR="005D760D" w:rsidRDefault="005D760D" w:rsidP="005D760D">
            <w:pPr>
              <w:spacing w:after="0"/>
              <w:ind w:left="135"/>
            </w:pPr>
            <w:hyperlink r:id="rId176">
              <w:r>
                <w:rPr>
                  <w:rFonts w:ascii="Times New Roman" w:hAnsi="Times New Roman"/>
                  <w:color w:val="0000FF"/>
                  <w:u w:val="single"/>
                </w:rPr>
                <w:t>https://resh.edu.ru/subject/11/7/</w:t>
              </w:r>
            </w:hyperlink>
          </w:p>
        </w:tc>
      </w:tr>
      <w:tr w:rsidR="005D760D" w:rsidTr="00A770BB">
        <w:trPr>
          <w:trHeight w:val="250"/>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Default="005D760D" w:rsidP="005D760D">
            <w:pPr>
              <w:spacing w:after="0"/>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RPr="005D760D" w:rsidTr="00A770BB">
        <w:trPr>
          <w:trHeight w:val="19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Семейные праздники. (подарки)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rPr>
            </w:pPr>
            <w:r>
              <w:rPr>
                <w:rFonts w:ascii="Times New Roman" w:hAnsi="Times New Roman" w:cs="Times New Roman"/>
                <w:sz w:val="24"/>
                <w:szCs w:val="24"/>
              </w:rPr>
              <w:t>11.09</w:t>
            </w:r>
          </w:p>
        </w:tc>
        <w:tc>
          <w:tcPr>
            <w:tcW w:w="2873" w:type="dxa"/>
            <w:vMerge w:val="restart"/>
            <w:tcMar>
              <w:top w:w="50" w:type="dxa"/>
              <w:left w:w="100" w:type="dxa"/>
            </w:tcMar>
            <w:vAlign w:val="center"/>
          </w:tcPr>
          <w:p w:rsidR="005D760D" w:rsidRDefault="005D760D" w:rsidP="005D760D">
            <w:pPr>
              <w:spacing w:after="0"/>
              <w:ind w:left="135"/>
            </w:pPr>
            <w:hyperlink r:id="rId177">
              <w:r>
                <w:rPr>
                  <w:rFonts w:ascii="Times New Roman" w:hAnsi="Times New Roman"/>
                  <w:color w:val="0000FF"/>
                  <w:u w:val="single"/>
                </w:rPr>
                <w:t>https://resh.edu.ru/subject/11/7/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d</w:t>
              </w:r>
              <w:r w:rsidRPr="005D760D">
                <w:rPr>
                  <w:rFonts w:ascii="Times New Roman" w:hAnsi="Times New Roman"/>
                  <w:color w:val="0000FF"/>
                  <w:u w:val="single"/>
                  <w:lang w:val="ru-RU"/>
                </w:rPr>
                <w:t>57</w:t>
              </w:r>
              <w:r>
                <w:rPr>
                  <w:rFonts w:ascii="Times New Roman" w:hAnsi="Times New Roman"/>
                  <w:color w:val="0000FF"/>
                  <w:u w:val="single"/>
                </w:rPr>
                <w:t>e</w:t>
              </w:r>
            </w:hyperlink>
          </w:p>
        </w:tc>
      </w:tr>
      <w:tr w:rsidR="005D760D" w:rsidRPr="005D760D" w:rsidTr="00A770BB">
        <w:trPr>
          <w:trHeight w:val="16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A770BB">
        <w:trPr>
          <w:trHeight w:val="40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Взаимоотношения в семье и с друзьями (обязанности по дому)</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rPr>
            </w:pPr>
            <w:r>
              <w:rPr>
                <w:rFonts w:ascii="Times New Roman" w:hAnsi="Times New Roman" w:cs="Times New Roman"/>
                <w:sz w:val="24"/>
                <w:szCs w:val="24"/>
              </w:rPr>
              <w:t>12.09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d</w:t>
              </w:r>
              <w:r w:rsidRPr="005D760D">
                <w:rPr>
                  <w:rFonts w:ascii="Times New Roman" w:hAnsi="Times New Roman"/>
                  <w:color w:val="0000FF"/>
                  <w:u w:val="single"/>
                  <w:lang w:val="ru-RU"/>
                </w:rPr>
                <w:t>57</w:t>
              </w:r>
              <w:r>
                <w:rPr>
                  <w:rFonts w:ascii="Times New Roman" w:hAnsi="Times New Roman"/>
                  <w:color w:val="0000FF"/>
                  <w:u w:val="single"/>
                </w:rPr>
                <w:t>e</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e</w:t>
              </w:r>
              <w:r w:rsidRPr="005D760D">
                <w:rPr>
                  <w:rFonts w:ascii="Times New Roman" w:hAnsi="Times New Roman"/>
                  <w:color w:val="0000FF"/>
                  <w:u w:val="single"/>
                  <w:lang w:val="ru-RU"/>
                </w:rPr>
                <w:t>2</w:t>
              </w:r>
              <w:r>
                <w:rPr>
                  <w:rFonts w:ascii="Times New Roman" w:hAnsi="Times New Roman"/>
                  <w:color w:val="0000FF"/>
                  <w:u w:val="single"/>
                </w:rPr>
                <w:t>bc</w:t>
              </w:r>
            </w:hyperlink>
          </w:p>
        </w:tc>
      </w:tr>
      <w:tr w:rsidR="005D760D" w:rsidRPr="000F01E0" w:rsidTr="00A770BB">
        <w:trPr>
          <w:trHeight w:val="27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Tr="00A770BB">
        <w:trPr>
          <w:trHeight w:val="82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rPr>
            </w:pPr>
            <w:r>
              <w:rPr>
                <w:rFonts w:ascii="Times New Roman" w:hAnsi="Times New Roman" w:cs="Times New Roman"/>
                <w:sz w:val="24"/>
                <w:szCs w:val="24"/>
              </w:rPr>
              <w:t>13.09</w:t>
            </w:r>
          </w:p>
        </w:tc>
        <w:tc>
          <w:tcPr>
            <w:tcW w:w="2873" w:type="dxa"/>
            <w:vMerge w:val="restart"/>
            <w:tcMar>
              <w:top w:w="50" w:type="dxa"/>
              <w:left w:w="100" w:type="dxa"/>
            </w:tcMar>
            <w:vAlign w:val="center"/>
          </w:tcPr>
          <w:p w:rsidR="005D760D" w:rsidRDefault="005D760D" w:rsidP="005D760D">
            <w:pPr>
              <w:spacing w:after="0"/>
              <w:ind w:left="135"/>
            </w:pPr>
            <w:hyperlink r:id="rId181">
              <w:r>
                <w:rPr>
                  <w:rFonts w:ascii="Times New Roman" w:hAnsi="Times New Roman"/>
                  <w:color w:val="0000FF"/>
                  <w:u w:val="single"/>
                </w:rPr>
                <w:t>https://resh.edu.ru/subject/11/7/</w:t>
              </w:r>
            </w:hyperlink>
          </w:p>
          <w:p w:rsidR="005D760D" w:rsidRDefault="005D760D" w:rsidP="005D760D">
            <w:pPr>
              <w:spacing w:after="0"/>
              <w:ind w:left="135"/>
            </w:pPr>
            <w:hyperlink r:id="rId182">
              <w:r>
                <w:rPr>
                  <w:rFonts w:ascii="Times New Roman" w:hAnsi="Times New Roman"/>
                  <w:color w:val="0000FF"/>
                  <w:u w:val="single"/>
                </w:rPr>
                <w:t>https://resh.edu.ru/subject/11/7/</w:t>
              </w:r>
            </w:hyperlink>
          </w:p>
        </w:tc>
      </w:tr>
      <w:tr w:rsidR="005D760D" w:rsidTr="00A770BB">
        <w:trPr>
          <w:trHeight w:val="480"/>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Default="005D760D" w:rsidP="005D760D">
            <w:pPr>
              <w:spacing w:after="0"/>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RPr="005D760D" w:rsidTr="00A770BB">
        <w:trPr>
          <w:trHeight w:val="84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 xml:space="preserve">Контроль по теме "Взаимоотношения в семье и с </w:t>
            </w:r>
            <w:r w:rsidRPr="00FC1327">
              <w:rPr>
                <w:rFonts w:ascii="Times New Roman" w:hAnsi="Times New Roman"/>
                <w:color w:val="000000"/>
                <w:sz w:val="24"/>
                <w:lang w:val="ru-RU"/>
              </w:rPr>
              <w:lastRenderedPageBreak/>
              <w:t>друзьями. Семейные праздники. Обязанности по дому"</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rPr>
            </w:pPr>
            <w:r w:rsidRPr="00944050">
              <w:rPr>
                <w:rFonts w:ascii="Times New Roman" w:hAnsi="Times New Roman" w:cs="Times New Roman"/>
                <w:sz w:val="24"/>
                <w:szCs w:val="24"/>
              </w:rPr>
              <w:t>18.09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e</w:t>
              </w:r>
              <w:r w:rsidRPr="005D760D">
                <w:rPr>
                  <w:rFonts w:ascii="Times New Roman" w:hAnsi="Times New Roman"/>
                  <w:color w:val="0000FF"/>
                  <w:u w:val="single"/>
                  <w:lang w:val="ru-RU"/>
                </w:rPr>
                <w:t>438</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lastRenderedPageBreak/>
              <w:t xml:space="preserve">Биоблиотека ЦОК </w:t>
            </w:r>
            <w:hyperlink r:id="rId18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e</w:t>
              </w:r>
              <w:r w:rsidRPr="005D760D">
                <w:rPr>
                  <w:rFonts w:ascii="Times New Roman" w:hAnsi="Times New Roman"/>
                  <w:color w:val="0000FF"/>
                  <w:u w:val="single"/>
                  <w:lang w:val="ru-RU"/>
                </w:rPr>
                <w:t>6</w:t>
              </w:r>
              <w:r>
                <w:rPr>
                  <w:rFonts w:ascii="Times New Roman" w:hAnsi="Times New Roman"/>
                  <w:color w:val="0000FF"/>
                  <w:u w:val="single"/>
                </w:rPr>
                <w:t>cc</w:t>
              </w:r>
            </w:hyperlink>
          </w:p>
        </w:tc>
      </w:tr>
      <w:tr w:rsidR="005D760D" w:rsidRPr="005D760D" w:rsidTr="00A770BB">
        <w:trPr>
          <w:trHeight w:val="46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A770BB">
        <w:trPr>
          <w:trHeight w:val="63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8</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lang w:val="ru-RU"/>
              </w:rPr>
            </w:pPr>
            <w:r w:rsidRPr="00944050">
              <w:rPr>
                <w:rFonts w:ascii="Times New Roman" w:hAnsi="Times New Roman" w:cs="Times New Roman"/>
                <w:sz w:val="24"/>
                <w:szCs w:val="24"/>
              </w:rPr>
              <w:t>19</w:t>
            </w:r>
            <w:r w:rsidRPr="00944050">
              <w:rPr>
                <w:rFonts w:ascii="Times New Roman" w:hAnsi="Times New Roman" w:cs="Times New Roman"/>
                <w:sz w:val="24"/>
                <w:szCs w:val="24"/>
                <w:lang w:val="ru-RU"/>
              </w:rPr>
              <w:t>.09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18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hyperlink r:id="rId18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A770BB">
        <w:trPr>
          <w:trHeight w:val="36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A770BB">
        <w:trPr>
          <w:trHeight w:val="82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Borders>
              <w:right w:val="single" w:sz="4" w:space="0" w:color="auto"/>
            </w:tcBorders>
            <w:tcMar>
              <w:top w:w="50" w:type="dxa"/>
              <w:left w:w="100" w:type="dxa"/>
            </w:tcMar>
            <w:vAlign w:val="center"/>
          </w:tcPr>
          <w:p w:rsidR="005D760D" w:rsidRDefault="005D760D" w:rsidP="005D760D">
            <w:pPr>
              <w:spacing w:after="0"/>
              <w:ind w:left="135"/>
              <w:jc w:val="center"/>
            </w:pPr>
          </w:p>
        </w:tc>
        <w:tc>
          <w:tcPr>
            <w:tcW w:w="1347" w:type="dxa"/>
            <w:tcBorders>
              <w:left w:val="single" w:sz="4" w:space="0" w:color="auto"/>
              <w:bottom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lang w:val="ru-RU"/>
              </w:rPr>
            </w:pPr>
            <w:r w:rsidRPr="00944050">
              <w:rPr>
                <w:rFonts w:ascii="Times New Roman" w:hAnsi="Times New Roman" w:cs="Times New Roman"/>
                <w:sz w:val="24"/>
                <w:szCs w:val="24"/>
                <w:lang w:val="ru-RU"/>
              </w:rPr>
              <w:t>20</w:t>
            </w:r>
            <w:r>
              <w:rPr>
                <w:rFonts w:ascii="Times New Roman" w:hAnsi="Times New Roman" w:cs="Times New Roman"/>
                <w:sz w:val="24"/>
                <w:szCs w:val="24"/>
                <w:lang w:val="ru-RU"/>
              </w:rPr>
              <w:t>.09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de</w:t>
              </w:r>
              <w:r w:rsidRPr="005D760D">
                <w:rPr>
                  <w:rFonts w:ascii="Times New Roman" w:hAnsi="Times New Roman"/>
                  <w:color w:val="0000FF"/>
                  <w:u w:val="single"/>
                  <w:lang w:val="ru-RU"/>
                </w:rPr>
                <w:t>34</w:t>
              </w:r>
            </w:hyperlink>
          </w:p>
          <w:p w:rsidR="005D760D" w:rsidRPr="005D760D" w:rsidRDefault="005D760D" w:rsidP="005D760D">
            <w:pPr>
              <w:spacing w:after="0"/>
              <w:ind w:left="135"/>
              <w:rPr>
                <w:lang w:val="ru-RU"/>
              </w:rPr>
            </w:pPr>
            <w:hyperlink r:id="rId18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A770BB">
        <w:trPr>
          <w:trHeight w:val="40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Borders>
              <w:right w:val="single" w:sz="4" w:space="0" w:color="auto"/>
            </w:tcBorders>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left w:val="single" w:sz="4" w:space="0" w:color="auto"/>
            </w:tcBorders>
            <w:tcMar>
              <w:top w:w="50" w:type="dxa"/>
              <w:left w:w="100" w:type="dxa"/>
            </w:tcMar>
            <w:vAlign w:val="center"/>
          </w:tcPr>
          <w:p w:rsidR="005D760D" w:rsidRPr="00944050"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A770BB">
        <w:trPr>
          <w:trHeight w:val="52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10</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25.09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18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ee</w:t>
              </w:r>
              <w:r w:rsidRPr="005D760D">
                <w:rPr>
                  <w:rFonts w:ascii="Times New Roman" w:hAnsi="Times New Roman"/>
                  <w:color w:val="0000FF"/>
                  <w:u w:val="single"/>
                  <w:lang w:val="ru-RU"/>
                </w:rPr>
                <w:t>10</w:t>
              </w:r>
            </w:hyperlink>
          </w:p>
        </w:tc>
      </w:tr>
      <w:tr w:rsidR="005D760D" w:rsidRPr="005D760D" w:rsidTr="00A770BB">
        <w:trPr>
          <w:trHeight w:val="47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A770BB">
        <w:trPr>
          <w:trHeight w:val="60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26.09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19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eb</w:t>
              </w:r>
              <w:r w:rsidRPr="005D760D">
                <w:rPr>
                  <w:rFonts w:ascii="Times New Roman" w:hAnsi="Times New Roman"/>
                  <w:color w:val="0000FF"/>
                  <w:u w:val="single"/>
                  <w:lang w:val="ru-RU"/>
                </w:rPr>
                <w:t>86</w:t>
              </w:r>
            </w:hyperlink>
          </w:p>
        </w:tc>
      </w:tr>
      <w:tr w:rsidR="005D760D" w:rsidRPr="000F01E0" w:rsidTr="00A770BB">
        <w:trPr>
          <w:trHeight w:val="39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58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27.09</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f</w:t>
              </w:r>
              <w:r w:rsidRPr="005D760D">
                <w:rPr>
                  <w:rFonts w:ascii="Times New Roman" w:hAnsi="Times New Roman"/>
                  <w:color w:val="0000FF"/>
                  <w:u w:val="single"/>
                  <w:lang w:val="ru-RU"/>
                </w:rPr>
                <w:t>3</w:t>
              </w:r>
              <w:r>
                <w:rPr>
                  <w:rFonts w:ascii="Times New Roman" w:hAnsi="Times New Roman"/>
                  <w:color w:val="0000FF"/>
                  <w:u w:val="single"/>
                </w:rPr>
                <w:t>b</w:t>
              </w:r>
              <w:r w:rsidRPr="005D760D">
                <w:rPr>
                  <w:rFonts w:ascii="Times New Roman" w:hAnsi="Times New Roman"/>
                  <w:color w:val="0000FF"/>
                  <w:u w:val="single"/>
                  <w:lang w:val="ru-RU"/>
                </w:rPr>
                <w:t>0</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f</w:t>
              </w:r>
              <w:r w:rsidRPr="005D760D">
                <w:rPr>
                  <w:rFonts w:ascii="Times New Roman" w:hAnsi="Times New Roman"/>
                  <w:color w:val="0000FF"/>
                  <w:u w:val="single"/>
                  <w:lang w:val="ru-RU"/>
                </w:rPr>
                <w:t>86</w:t>
              </w:r>
              <w:r>
                <w:rPr>
                  <w:rFonts w:ascii="Times New Roman" w:hAnsi="Times New Roman"/>
                  <w:color w:val="0000FF"/>
                  <w:u w:val="single"/>
                </w:rPr>
                <w:t>a</w:t>
              </w:r>
            </w:hyperlink>
          </w:p>
        </w:tc>
      </w:tr>
      <w:tr w:rsidR="005D760D" w:rsidRPr="000F01E0" w:rsidTr="00A770BB">
        <w:trPr>
          <w:trHeight w:val="41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58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(свободное время)</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2.10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19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hyperlink r:id="rId19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A770BB">
        <w:trPr>
          <w:trHeight w:val="41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A770BB">
        <w:trPr>
          <w:trHeight w:val="58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14</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(популярные увлечения)</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3.10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19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hyperlink r:id="rId19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A770BB">
        <w:trPr>
          <w:trHeight w:val="41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A770BB">
        <w:trPr>
          <w:trHeight w:val="53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 xml:space="preserve">Досуг и увлечения (хобби) </w:t>
            </w:r>
            <w:r w:rsidRPr="00FC1327">
              <w:rPr>
                <w:rFonts w:ascii="Times New Roman" w:hAnsi="Times New Roman"/>
                <w:color w:val="000000"/>
                <w:sz w:val="24"/>
                <w:lang w:val="ru-RU"/>
              </w:rPr>
              <w:lastRenderedPageBreak/>
              <w:t>современного подростка (любимые занятия)</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4.10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19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hyperlink r:id="rId20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A770BB">
        <w:trPr>
          <w:trHeight w:val="46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A770BB">
        <w:trPr>
          <w:trHeight w:val="16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16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9.10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/83530</w:t>
              </w:r>
              <w:r>
                <w:rPr>
                  <w:rFonts w:ascii="Times New Roman" w:hAnsi="Times New Roman"/>
                  <w:color w:val="0000FF"/>
                  <w:u w:val="single"/>
                </w:rPr>
                <w:t>a</w:t>
              </w:r>
              <w:r w:rsidRPr="005D760D">
                <w:rPr>
                  <w:rFonts w:ascii="Times New Roman" w:hAnsi="Times New Roman"/>
                  <w:color w:val="0000FF"/>
                  <w:u w:val="single"/>
                  <w:lang w:val="ru-RU"/>
                </w:rPr>
                <w:t>30</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/8353117</w:t>
              </w:r>
              <w:r>
                <w:rPr>
                  <w:rFonts w:ascii="Times New Roman" w:hAnsi="Times New Roman"/>
                  <w:color w:val="0000FF"/>
                  <w:u w:val="single"/>
                </w:rPr>
                <w:t>e</w:t>
              </w:r>
            </w:hyperlink>
          </w:p>
        </w:tc>
      </w:tr>
      <w:tr w:rsidR="005D760D" w:rsidRPr="005D760D" w:rsidTr="00A770BB">
        <w:trPr>
          <w:trHeight w:val="832"/>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A770BB">
        <w:trPr>
          <w:trHeight w:val="65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17</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(современные хобби)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10.10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20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w:t>
              </w:r>
              <w:r>
                <w:rPr>
                  <w:rFonts w:ascii="Times New Roman" w:hAnsi="Times New Roman"/>
                  <w:color w:val="0000FF"/>
                  <w:u w:val="single"/>
                </w:rPr>
                <w:t>c</w:t>
              </w:r>
              <w:r w:rsidRPr="005D760D">
                <w:rPr>
                  <w:rFonts w:ascii="Times New Roman" w:hAnsi="Times New Roman"/>
                  <w:color w:val="0000FF"/>
                  <w:u w:val="single"/>
                  <w:lang w:val="ru-RU"/>
                </w:rPr>
                <w:t>3</w:t>
              </w:r>
              <w:r>
                <w:rPr>
                  <w:rFonts w:ascii="Times New Roman" w:hAnsi="Times New Roman"/>
                  <w:color w:val="0000FF"/>
                  <w:u w:val="single"/>
                </w:rPr>
                <w:t>c</w:t>
              </w:r>
            </w:hyperlink>
          </w:p>
        </w:tc>
      </w:tr>
      <w:tr w:rsidR="005D760D" w:rsidRPr="005D760D" w:rsidTr="00A770BB">
        <w:trPr>
          <w:trHeight w:val="33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A770BB">
        <w:trPr>
          <w:trHeight w:val="51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18</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(чтение)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Borders>
              <w:right w:val="single" w:sz="4" w:space="0" w:color="auto"/>
            </w:tcBorders>
            <w:tcMar>
              <w:top w:w="50" w:type="dxa"/>
              <w:left w:w="100" w:type="dxa"/>
            </w:tcMar>
            <w:vAlign w:val="center"/>
          </w:tcPr>
          <w:p w:rsidR="005D760D" w:rsidRDefault="005D760D" w:rsidP="005D760D">
            <w:pPr>
              <w:spacing w:after="0"/>
              <w:ind w:left="135"/>
              <w:jc w:val="center"/>
            </w:pPr>
          </w:p>
        </w:tc>
        <w:tc>
          <w:tcPr>
            <w:tcW w:w="1347" w:type="dxa"/>
            <w:tcBorders>
              <w:left w:val="single" w:sz="4" w:space="0" w:color="auto"/>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11.10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w:t>
              </w:r>
              <w:r>
                <w:rPr>
                  <w:rFonts w:ascii="Times New Roman" w:hAnsi="Times New Roman"/>
                  <w:color w:val="0000FF"/>
                  <w:u w:val="single"/>
                </w:rPr>
                <w:t>c</w:t>
              </w:r>
              <w:r w:rsidRPr="005D760D">
                <w:rPr>
                  <w:rFonts w:ascii="Times New Roman" w:hAnsi="Times New Roman"/>
                  <w:color w:val="0000FF"/>
                  <w:u w:val="single"/>
                  <w:lang w:val="ru-RU"/>
                </w:rPr>
                <w:t>3</w:t>
              </w:r>
              <w:r>
                <w:rPr>
                  <w:rFonts w:ascii="Times New Roman" w:hAnsi="Times New Roman"/>
                  <w:color w:val="0000FF"/>
                  <w:u w:val="single"/>
                </w:rPr>
                <w:t>c</w:t>
              </w:r>
            </w:hyperlink>
          </w:p>
          <w:p w:rsidR="005D760D" w:rsidRPr="005D760D" w:rsidRDefault="005D760D" w:rsidP="005D760D">
            <w:pPr>
              <w:spacing w:after="0"/>
              <w:ind w:left="135"/>
              <w:rPr>
                <w:lang w:val="ru-RU"/>
              </w:rPr>
            </w:pPr>
            <w:hyperlink r:id="rId20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A770BB">
        <w:trPr>
          <w:trHeight w:val="15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Borders>
              <w:right w:val="single" w:sz="4" w:space="0" w:color="auto"/>
            </w:tcBorders>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left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64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19</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16.10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w:t>
              </w:r>
              <w:r>
                <w:rPr>
                  <w:rFonts w:ascii="Times New Roman" w:hAnsi="Times New Roman"/>
                  <w:color w:val="0000FF"/>
                  <w:u w:val="single"/>
                </w:rPr>
                <w:t>d</w:t>
              </w:r>
              <w:r w:rsidRPr="005D760D">
                <w:rPr>
                  <w:rFonts w:ascii="Times New Roman" w:hAnsi="Times New Roman"/>
                  <w:color w:val="0000FF"/>
                  <w:u w:val="single"/>
                  <w:lang w:val="ru-RU"/>
                </w:rPr>
                <w:t>5</w:t>
              </w:r>
              <w:r>
                <w:rPr>
                  <w:rFonts w:ascii="Times New Roman" w:hAnsi="Times New Roman"/>
                  <w:color w:val="0000FF"/>
                  <w:u w:val="single"/>
                </w:rPr>
                <w:t>e</w:t>
              </w:r>
            </w:hyperlink>
          </w:p>
          <w:p w:rsidR="005D760D" w:rsidRPr="005D760D" w:rsidRDefault="005D760D" w:rsidP="005D760D">
            <w:pPr>
              <w:spacing w:after="0"/>
              <w:ind w:left="135"/>
              <w:rPr>
                <w:lang w:val="ru-RU"/>
              </w:rPr>
            </w:pPr>
            <w:hyperlink r:id="rId20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A770BB">
        <w:trPr>
          <w:trHeight w:val="35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86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20</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17.10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hyperlink r:id="rId20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/83532</w:t>
              </w:r>
              <w:r>
                <w:rPr>
                  <w:rFonts w:ascii="Times New Roman" w:hAnsi="Times New Roman"/>
                  <w:color w:val="0000FF"/>
                  <w:u w:val="single"/>
                </w:rPr>
                <w:t>d</w:t>
              </w:r>
              <w:r w:rsidRPr="005D760D">
                <w:rPr>
                  <w:rFonts w:ascii="Times New Roman" w:hAnsi="Times New Roman"/>
                  <w:color w:val="0000FF"/>
                  <w:u w:val="single"/>
                  <w:lang w:val="ru-RU"/>
                </w:rPr>
                <w:t>08</w:t>
              </w:r>
            </w:hyperlink>
          </w:p>
        </w:tc>
      </w:tr>
      <w:tr w:rsidR="005D760D" w:rsidRPr="000F01E0" w:rsidTr="00A770BB">
        <w:trPr>
          <w:trHeight w:val="44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A770BB">
        <w:trPr>
          <w:trHeight w:val="67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(компьютер)</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sidRPr="00944050">
              <w:rPr>
                <w:rFonts w:ascii="Times New Roman" w:hAnsi="Times New Roman" w:cs="Times New Roman"/>
                <w:sz w:val="24"/>
                <w:szCs w:val="24"/>
                <w:lang w:val="ru-RU"/>
              </w:rPr>
              <w:t>18.10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/83532</w:t>
              </w:r>
              <w:r>
                <w:rPr>
                  <w:rFonts w:ascii="Times New Roman" w:hAnsi="Times New Roman"/>
                  <w:color w:val="0000FF"/>
                  <w:u w:val="single"/>
                </w:rPr>
                <w:t>d</w:t>
              </w:r>
              <w:r w:rsidRPr="005D760D">
                <w:rPr>
                  <w:rFonts w:ascii="Times New Roman" w:hAnsi="Times New Roman"/>
                  <w:color w:val="0000FF"/>
                  <w:u w:val="single"/>
                  <w:lang w:val="ru-RU"/>
                </w:rPr>
                <w:t>08</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/835338</w:t>
              </w:r>
              <w:r>
                <w:rPr>
                  <w:rFonts w:ascii="Times New Roman" w:hAnsi="Times New Roman"/>
                  <w:color w:val="0000FF"/>
                  <w:u w:val="single"/>
                </w:rPr>
                <w:t>a</w:t>
              </w:r>
              <w:r w:rsidRPr="005D760D">
                <w:rPr>
                  <w:rFonts w:ascii="Times New Roman" w:hAnsi="Times New Roman"/>
                  <w:color w:val="0000FF"/>
                  <w:u w:val="single"/>
                  <w:lang w:val="ru-RU"/>
                </w:rPr>
                <w:t>2</w:t>
              </w:r>
            </w:hyperlink>
          </w:p>
        </w:tc>
      </w:tr>
      <w:tr w:rsidR="005D760D" w:rsidRPr="005D760D" w:rsidTr="00A770BB">
        <w:trPr>
          <w:trHeight w:val="32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A770BB">
        <w:trPr>
          <w:trHeight w:val="565"/>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(фильмы и сериалы)</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/83533564</w:t>
              </w:r>
            </w:hyperlink>
          </w:p>
          <w:p w:rsidR="005D760D" w:rsidRPr="005D760D" w:rsidRDefault="005D760D" w:rsidP="005D760D">
            <w:pPr>
              <w:spacing w:after="0"/>
              <w:ind w:left="135"/>
              <w:rPr>
                <w:lang w:val="ru-RU"/>
              </w:rPr>
            </w:pPr>
            <w:hyperlink r:id="rId21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A770BB">
        <w:trPr>
          <w:trHeight w:val="432"/>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A770BB">
        <w:trPr>
          <w:trHeight w:val="454"/>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 xml:space="preserve">Досуг и увлечения (хобби) </w:t>
            </w:r>
            <w:r w:rsidRPr="00FC1327">
              <w:rPr>
                <w:rFonts w:ascii="Times New Roman" w:hAnsi="Times New Roman"/>
                <w:color w:val="000000"/>
                <w:sz w:val="24"/>
                <w:lang w:val="ru-RU"/>
              </w:rPr>
              <w:lastRenderedPageBreak/>
              <w:t>современного подростка (музыка)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Pr>
                <w:rFonts w:ascii="Times New Roman" w:hAnsi="Times New Roman" w:cs="Times New Roman"/>
                <w:sz w:val="24"/>
                <w:szCs w:val="24"/>
                <w:lang w:val="ru-RU"/>
              </w:rPr>
              <w:t>24.10</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w:t>
              </w:r>
              <w:r>
                <w:rPr>
                  <w:rFonts w:ascii="Times New Roman" w:hAnsi="Times New Roman"/>
                  <w:color w:val="0000FF"/>
                  <w:u w:val="single"/>
                </w:rPr>
                <w:t>b</w:t>
              </w:r>
              <w:r w:rsidRPr="005D760D">
                <w:rPr>
                  <w:rFonts w:ascii="Times New Roman" w:hAnsi="Times New Roman"/>
                  <w:color w:val="0000FF"/>
                  <w:u w:val="single"/>
                  <w:lang w:val="ru-RU"/>
                </w:rPr>
                <w:t>4</w:t>
              </w:r>
              <w:r>
                <w:rPr>
                  <w:rFonts w:ascii="Times New Roman" w:hAnsi="Times New Roman"/>
                  <w:color w:val="0000FF"/>
                  <w:u w:val="single"/>
                </w:rPr>
                <w:t>a</w:t>
              </w:r>
            </w:hyperlink>
            <w:r w:rsidRPr="005D760D">
              <w:rPr>
                <w:rFonts w:ascii="Times New Roman" w:hAnsi="Times New Roman"/>
                <w:color w:val="000000"/>
                <w:sz w:val="24"/>
                <w:lang w:val="ru-RU"/>
              </w:rPr>
              <w:t xml:space="preserve"> </w:t>
            </w:r>
            <w:hyperlink r:id="rId21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w:t>
              </w:r>
              <w:r>
                <w:rPr>
                  <w:rFonts w:ascii="Times New Roman" w:hAnsi="Times New Roman"/>
                  <w:color w:val="0000FF"/>
                  <w:u w:val="single"/>
                </w:rPr>
                <w:t>a</w:t>
              </w:r>
              <w:r w:rsidRPr="005D760D">
                <w:rPr>
                  <w:rFonts w:ascii="Times New Roman" w:hAnsi="Times New Roman"/>
                  <w:color w:val="0000FF"/>
                  <w:u w:val="single"/>
                  <w:lang w:val="ru-RU"/>
                </w:rPr>
                <w:t>14</w:t>
              </w:r>
            </w:hyperlink>
          </w:p>
          <w:p w:rsidR="005D760D" w:rsidRPr="005D760D" w:rsidRDefault="005D760D" w:rsidP="005D760D">
            <w:pPr>
              <w:spacing w:after="0"/>
              <w:ind w:left="135"/>
              <w:rPr>
                <w:lang w:val="ru-RU"/>
              </w:rPr>
            </w:pPr>
            <w:hyperlink r:id="rId21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A770BB">
        <w:trPr>
          <w:trHeight w:val="210"/>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A770BB">
        <w:trPr>
          <w:trHeight w:val="48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24</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(поход в кино)</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rPr>
            </w:pPr>
            <w:r>
              <w:rPr>
                <w:rFonts w:ascii="Times New Roman" w:hAnsi="Times New Roman" w:cs="Times New Roman"/>
                <w:sz w:val="24"/>
                <w:szCs w:val="24"/>
              </w:rPr>
              <w:t>13.11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/835340</w:t>
              </w:r>
              <w:r>
                <w:rPr>
                  <w:rFonts w:ascii="Times New Roman" w:hAnsi="Times New Roman"/>
                  <w:color w:val="0000FF"/>
                  <w:u w:val="single"/>
                </w:rPr>
                <w:t>a</w:t>
              </w:r>
              <w:r w:rsidRPr="005D760D">
                <w:rPr>
                  <w:rFonts w:ascii="Times New Roman" w:hAnsi="Times New Roman"/>
                  <w:color w:val="0000FF"/>
                  <w:u w:val="single"/>
                  <w:lang w:val="ru-RU"/>
                </w:rPr>
                <w:t>4</w:t>
              </w:r>
            </w:hyperlink>
            <w:r w:rsidRPr="005D760D">
              <w:rPr>
                <w:rFonts w:ascii="Times New Roman" w:hAnsi="Times New Roman"/>
                <w:color w:val="000000"/>
                <w:sz w:val="24"/>
                <w:lang w:val="ru-RU"/>
              </w:rPr>
              <w:t xml:space="preserve"> </w:t>
            </w:r>
            <w:hyperlink r:id="rId21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w:t>
              </w:r>
              <w:r>
                <w:rPr>
                  <w:rFonts w:ascii="Times New Roman" w:hAnsi="Times New Roman"/>
                  <w:color w:val="0000FF"/>
                  <w:u w:val="single"/>
                </w:rPr>
                <w:t>e</w:t>
              </w:r>
              <w:r w:rsidRPr="005D760D">
                <w:rPr>
                  <w:rFonts w:ascii="Times New Roman" w:hAnsi="Times New Roman"/>
                  <w:color w:val="0000FF"/>
                  <w:u w:val="single"/>
                  <w:lang w:val="ru-RU"/>
                </w:rPr>
                <w:t>42</w:t>
              </w:r>
            </w:hyperlink>
            <w:r w:rsidRPr="005D760D">
              <w:rPr>
                <w:rFonts w:ascii="Times New Roman" w:hAnsi="Times New Roman"/>
                <w:color w:val="000000"/>
                <w:sz w:val="24"/>
                <w:lang w:val="ru-RU"/>
              </w:rPr>
              <w:t xml:space="preserve"> </w:t>
            </w:r>
            <w:hyperlink r:id="rId22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w:t>
              </w:r>
              <w:r>
                <w:rPr>
                  <w:rFonts w:ascii="Times New Roman" w:hAnsi="Times New Roman"/>
                  <w:color w:val="0000FF"/>
                  <w:u w:val="single"/>
                </w:rPr>
                <w:t>f</w:t>
              </w:r>
              <w:r w:rsidRPr="005D760D">
                <w:rPr>
                  <w:rFonts w:ascii="Times New Roman" w:hAnsi="Times New Roman"/>
                  <w:color w:val="0000FF"/>
                  <w:u w:val="single"/>
                  <w:lang w:val="ru-RU"/>
                </w:rPr>
                <w:t>78</w:t>
              </w:r>
            </w:hyperlink>
          </w:p>
          <w:p w:rsidR="005D760D" w:rsidRPr="005D760D" w:rsidRDefault="005D760D" w:rsidP="005D760D">
            <w:pPr>
              <w:spacing w:after="0"/>
              <w:ind w:left="135"/>
              <w:rPr>
                <w:lang w:val="ru-RU"/>
              </w:rPr>
            </w:pPr>
            <w:hyperlink r:id="rId22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A770BB">
        <w:trPr>
          <w:trHeight w:val="498"/>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A770BB">
        <w:trPr>
          <w:trHeight w:val="42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(спорт)</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rPr>
            </w:pPr>
            <w:r>
              <w:rPr>
                <w:rFonts w:ascii="Times New Roman" w:hAnsi="Times New Roman" w:cs="Times New Roman"/>
                <w:sz w:val="24"/>
                <w:szCs w:val="24"/>
              </w:rPr>
              <w:t>14.11</w:t>
            </w:r>
          </w:p>
        </w:tc>
        <w:tc>
          <w:tcPr>
            <w:tcW w:w="2873" w:type="dxa"/>
            <w:vMerge w:val="restart"/>
            <w:tcMar>
              <w:top w:w="50" w:type="dxa"/>
              <w:left w:w="100" w:type="dxa"/>
            </w:tcMar>
            <w:vAlign w:val="center"/>
          </w:tcPr>
          <w:p w:rsidR="005D760D" w:rsidRDefault="005D760D" w:rsidP="005D760D">
            <w:pPr>
              <w:spacing w:after="0"/>
              <w:ind w:left="135"/>
            </w:pPr>
            <w:hyperlink r:id="rId222">
              <w:r>
                <w:rPr>
                  <w:rFonts w:ascii="Times New Roman" w:hAnsi="Times New Roman"/>
                  <w:color w:val="0000FF"/>
                  <w:u w:val="single"/>
                </w:rPr>
                <w:t>https://resh.edu.ru/subject/11/7/</w:t>
              </w:r>
            </w:hyperlink>
          </w:p>
          <w:p w:rsidR="005D760D" w:rsidRDefault="005D760D" w:rsidP="005D760D">
            <w:pPr>
              <w:spacing w:after="0"/>
              <w:ind w:left="135"/>
            </w:pPr>
            <w:hyperlink r:id="rId223">
              <w:r>
                <w:rPr>
                  <w:rFonts w:ascii="Times New Roman" w:hAnsi="Times New Roman"/>
                  <w:color w:val="0000FF"/>
                  <w:u w:val="single"/>
                </w:rPr>
                <w:t>https://resh.edu.ru/subject/11/7/</w:t>
              </w:r>
            </w:hyperlink>
          </w:p>
        </w:tc>
      </w:tr>
      <w:tr w:rsidR="005D760D" w:rsidRPr="005D760D" w:rsidTr="00A770BB">
        <w:trPr>
          <w:trHeight w:val="244"/>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r>
      <w:tr w:rsidR="005D760D" w:rsidRPr="000F01E0" w:rsidTr="00A770BB">
        <w:trPr>
          <w:trHeight w:val="59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(кружки и клубы по интересам)</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rPr>
            </w:pPr>
            <w:r>
              <w:rPr>
                <w:rFonts w:ascii="Times New Roman" w:hAnsi="Times New Roman" w:cs="Times New Roman"/>
                <w:sz w:val="24"/>
                <w:szCs w:val="24"/>
              </w:rPr>
              <w:t>15.11</w:t>
            </w:r>
          </w:p>
        </w:tc>
        <w:tc>
          <w:tcPr>
            <w:tcW w:w="2873" w:type="dxa"/>
            <w:vMerge w:val="restart"/>
            <w:tcMar>
              <w:top w:w="50" w:type="dxa"/>
              <w:left w:w="100" w:type="dxa"/>
            </w:tcMar>
            <w:vAlign w:val="center"/>
          </w:tcPr>
          <w:p w:rsidR="005D760D" w:rsidRDefault="005D760D" w:rsidP="005D760D">
            <w:pPr>
              <w:spacing w:after="0"/>
              <w:ind w:left="135"/>
            </w:pPr>
            <w:hyperlink r:id="rId224">
              <w:r>
                <w:rPr>
                  <w:rFonts w:ascii="Times New Roman" w:hAnsi="Times New Roman"/>
                  <w:color w:val="0000FF"/>
                  <w:u w:val="single"/>
                </w:rPr>
                <w:t>https://resh.edu.ru/subject/11/7/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/8353422</w:t>
              </w:r>
              <w:r>
                <w:rPr>
                  <w:rFonts w:ascii="Times New Roman" w:hAnsi="Times New Roman"/>
                  <w:color w:val="0000FF"/>
                  <w:u w:val="single"/>
                </w:rPr>
                <w:t>a</w:t>
              </w:r>
            </w:hyperlink>
          </w:p>
        </w:tc>
      </w:tr>
      <w:tr w:rsidR="005D760D" w:rsidRPr="000F01E0" w:rsidTr="00A770BB">
        <w:trPr>
          <w:trHeight w:val="399"/>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A770BB">
        <w:trPr>
          <w:trHeight w:val="82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27</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rPr>
            </w:pPr>
            <w:r>
              <w:rPr>
                <w:rFonts w:ascii="Times New Roman" w:hAnsi="Times New Roman" w:cs="Times New Roman"/>
                <w:sz w:val="24"/>
                <w:szCs w:val="24"/>
              </w:rPr>
              <w:t>20.11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/83534360</w:t>
              </w:r>
            </w:hyperlink>
          </w:p>
          <w:p w:rsidR="005D760D" w:rsidRPr="005D760D" w:rsidRDefault="005D760D" w:rsidP="005D760D">
            <w:pPr>
              <w:spacing w:after="0"/>
              <w:ind w:left="135"/>
              <w:rPr>
                <w:lang w:val="ru-RU"/>
              </w:rPr>
            </w:pPr>
            <w:hyperlink r:id="rId22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A770BB">
        <w:trPr>
          <w:trHeight w:val="476"/>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A770BB">
        <w:trPr>
          <w:trHeight w:val="75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28</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44050" w:rsidRDefault="005D760D" w:rsidP="005D760D">
            <w:pPr>
              <w:spacing w:after="0"/>
              <w:ind w:left="135"/>
              <w:rPr>
                <w:rFonts w:ascii="Times New Roman" w:hAnsi="Times New Roman" w:cs="Times New Roman"/>
                <w:sz w:val="24"/>
                <w:szCs w:val="24"/>
              </w:rPr>
            </w:pPr>
            <w:r>
              <w:rPr>
                <w:rFonts w:ascii="Times New Roman" w:hAnsi="Times New Roman" w:cs="Times New Roman"/>
                <w:sz w:val="24"/>
                <w:szCs w:val="24"/>
              </w:rPr>
              <w:t>21.11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/83529</w:t>
              </w:r>
              <w:r>
                <w:rPr>
                  <w:rFonts w:ascii="Times New Roman" w:hAnsi="Times New Roman"/>
                  <w:color w:val="0000FF"/>
                  <w:u w:val="single"/>
                </w:rPr>
                <w:t>d</w:t>
              </w:r>
              <w:r w:rsidRPr="005D760D">
                <w:rPr>
                  <w:rFonts w:ascii="Times New Roman" w:hAnsi="Times New Roman"/>
                  <w:color w:val="0000FF"/>
                  <w:u w:val="single"/>
                  <w:lang w:val="ru-RU"/>
                </w:rPr>
                <w:t>8</w:t>
              </w:r>
              <w:r>
                <w:rPr>
                  <w:rFonts w:ascii="Times New Roman" w:hAnsi="Times New Roman"/>
                  <w:color w:val="0000FF"/>
                  <w:u w:val="single"/>
                </w:rPr>
                <w:t>e</w:t>
              </w:r>
            </w:hyperlink>
            <w:r w:rsidRPr="005D760D">
              <w:rPr>
                <w:rFonts w:ascii="Times New Roman" w:hAnsi="Times New Roman"/>
                <w:color w:val="000000"/>
                <w:sz w:val="24"/>
                <w:lang w:val="ru-RU"/>
              </w:rPr>
              <w:t xml:space="preserve"> </w:t>
            </w:r>
            <w:hyperlink r:id="rId22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/835349</w:t>
              </w:r>
              <w:r>
                <w:rPr>
                  <w:rFonts w:ascii="Times New Roman" w:hAnsi="Times New Roman"/>
                  <w:color w:val="0000FF"/>
                  <w:u w:val="single"/>
                </w:rPr>
                <w:t>d</w:t>
              </w:r>
              <w:r w:rsidRPr="005D760D">
                <w:rPr>
                  <w:rFonts w:ascii="Times New Roman" w:hAnsi="Times New Roman"/>
                  <w:color w:val="0000FF"/>
                  <w:u w:val="single"/>
                  <w:lang w:val="ru-RU"/>
                </w:rPr>
                <w:t>2</w:t>
              </w:r>
            </w:hyperlink>
          </w:p>
          <w:p w:rsidR="005D760D" w:rsidRPr="005D760D" w:rsidRDefault="005D760D" w:rsidP="005D760D">
            <w:pPr>
              <w:spacing w:after="0"/>
              <w:ind w:left="135"/>
              <w:rPr>
                <w:lang w:val="ru-RU"/>
              </w:rPr>
            </w:pPr>
            <w:hyperlink r:id="rId23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A770BB">
        <w:trPr>
          <w:trHeight w:val="543"/>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A770BB">
        <w:trPr>
          <w:trHeight w:val="36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29</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Здоровый образ жизни (режим труда и отдыха)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22.11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w:t>
              </w:r>
              <w:r>
                <w:rPr>
                  <w:rFonts w:ascii="Times New Roman" w:hAnsi="Times New Roman"/>
                  <w:color w:val="0000FF"/>
                  <w:u w:val="single"/>
                </w:rPr>
                <w:t>c</w:t>
              </w:r>
              <w:r w:rsidRPr="005D760D">
                <w:rPr>
                  <w:rFonts w:ascii="Times New Roman" w:hAnsi="Times New Roman"/>
                  <w:color w:val="0000FF"/>
                  <w:u w:val="single"/>
                  <w:lang w:val="ru-RU"/>
                </w:rPr>
                <w:t>16</w:t>
              </w:r>
            </w:hyperlink>
            <w:r w:rsidRPr="005D760D">
              <w:rPr>
                <w:rFonts w:ascii="Times New Roman" w:hAnsi="Times New Roman"/>
                <w:color w:val="000000"/>
                <w:sz w:val="24"/>
                <w:lang w:val="ru-RU"/>
              </w:rPr>
              <w:t xml:space="preserve"> </w:t>
            </w:r>
            <w:hyperlink r:id="rId23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/8353599</w:t>
              </w:r>
              <w:r>
                <w:rPr>
                  <w:rFonts w:ascii="Times New Roman" w:hAnsi="Times New Roman"/>
                  <w:color w:val="0000FF"/>
                  <w:u w:val="single"/>
                </w:rPr>
                <w:t>a</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/83535120</w:t>
              </w:r>
            </w:hyperlink>
          </w:p>
        </w:tc>
      </w:tr>
      <w:tr w:rsidR="005D760D" w:rsidRPr="000F01E0" w:rsidTr="00A770BB">
        <w:trPr>
          <w:trHeight w:val="299"/>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8311BE" w:rsidTr="00A770BB">
        <w:trPr>
          <w:trHeight w:val="4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30</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 xml:space="preserve">Здоровый образ жизни </w:t>
            </w:r>
            <w:r w:rsidRPr="00FC1327">
              <w:rPr>
                <w:rFonts w:ascii="Times New Roman" w:hAnsi="Times New Roman"/>
                <w:color w:val="000000"/>
                <w:sz w:val="24"/>
                <w:lang w:val="ru-RU"/>
              </w:rPr>
              <w:lastRenderedPageBreak/>
              <w:t>(справляемся со стрессом)</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27.11</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/83535558</w:t>
              </w:r>
            </w:hyperlink>
            <w:r w:rsidRPr="008311BE">
              <w:rPr>
                <w:rFonts w:ascii="Times New Roman" w:hAnsi="Times New Roman"/>
                <w:color w:val="000000"/>
                <w:sz w:val="24"/>
                <w:lang w:val="ru-RU"/>
              </w:rPr>
              <w:t xml:space="preserve"> </w:t>
            </w:r>
            <w:hyperlink r:id="rId23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/83535008</w:t>
              </w:r>
            </w:hyperlink>
            <w:r w:rsidRPr="008311BE">
              <w:rPr>
                <w:rFonts w:ascii="Times New Roman" w:hAnsi="Times New Roman"/>
                <w:color w:val="000000"/>
                <w:sz w:val="24"/>
                <w:lang w:val="ru-RU"/>
              </w:rPr>
              <w:t xml:space="preserve"> </w:t>
            </w:r>
            <w:hyperlink r:id="rId23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w:t>
              </w:r>
              <w:r>
                <w:rPr>
                  <w:rFonts w:ascii="Times New Roman" w:hAnsi="Times New Roman"/>
                  <w:color w:val="0000FF"/>
                  <w:u w:val="single"/>
                </w:rPr>
                <w:t>d</w:t>
              </w:r>
              <w:r w:rsidRPr="008311BE">
                <w:rPr>
                  <w:rFonts w:ascii="Times New Roman" w:hAnsi="Times New Roman"/>
                  <w:color w:val="0000FF"/>
                  <w:u w:val="single"/>
                  <w:lang w:val="ru-RU"/>
                </w:rPr>
                <w:t>42</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af</w:t>
              </w:r>
              <w:r w:rsidRPr="008311BE">
                <w:rPr>
                  <w:rFonts w:ascii="Times New Roman" w:hAnsi="Times New Roman"/>
                  <w:color w:val="0000FF"/>
                  <w:u w:val="single"/>
                  <w:lang w:val="ru-RU"/>
                </w:rPr>
                <w:t>04</w:t>
              </w:r>
            </w:hyperlink>
            <w:r w:rsidRPr="008311BE">
              <w:rPr>
                <w:rFonts w:ascii="Times New Roman" w:hAnsi="Times New Roman"/>
                <w:color w:val="000000"/>
                <w:sz w:val="24"/>
                <w:lang w:val="ru-RU"/>
              </w:rPr>
              <w:t xml:space="preserve"> </w:t>
            </w:r>
            <w:hyperlink r:id="rId23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c</w:t>
              </w:r>
              <w:r w:rsidRPr="008311BE">
                <w:rPr>
                  <w:rFonts w:ascii="Times New Roman" w:hAnsi="Times New Roman"/>
                  <w:color w:val="0000FF"/>
                  <w:u w:val="single"/>
                  <w:lang w:val="ru-RU"/>
                </w:rPr>
                <w:t>4</w:t>
              </w:r>
              <w:r>
                <w:rPr>
                  <w:rFonts w:ascii="Times New Roman" w:hAnsi="Times New Roman"/>
                  <w:color w:val="0000FF"/>
                  <w:u w:val="single"/>
                </w:rPr>
                <w:t>c</w:t>
              </w:r>
            </w:hyperlink>
          </w:p>
        </w:tc>
      </w:tr>
      <w:tr w:rsidR="005D760D" w:rsidRPr="008311BE" w:rsidTr="00A770BB">
        <w:trPr>
          <w:trHeight w:val="222"/>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0F01E0" w:rsidTr="00A770BB">
        <w:trPr>
          <w:trHeight w:val="432"/>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31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Здоровый образ жизни (фитнес, спорт)</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28.11</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a</w:t>
              </w:r>
              <w:r w:rsidRPr="008311BE">
                <w:rPr>
                  <w:rFonts w:ascii="Times New Roman" w:hAnsi="Times New Roman"/>
                  <w:color w:val="0000FF"/>
                  <w:u w:val="single"/>
                  <w:lang w:val="ru-RU"/>
                </w:rPr>
                <w:t>202</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b</w:t>
              </w:r>
              <w:r w:rsidRPr="008311BE">
                <w:rPr>
                  <w:rFonts w:ascii="Times New Roman" w:hAnsi="Times New Roman"/>
                  <w:color w:val="0000FF"/>
                  <w:u w:val="single"/>
                  <w:lang w:val="ru-RU"/>
                </w:rPr>
                <w:t>16</w:t>
              </w:r>
            </w:hyperlink>
          </w:p>
        </w:tc>
      </w:tr>
      <w:tr w:rsidR="005D760D" w:rsidRPr="000F01E0" w:rsidTr="00A770BB">
        <w:trPr>
          <w:trHeight w:val="233"/>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454"/>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Здоровый образ жизни (сбалансированное питание)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29.11</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b</w:t>
              </w:r>
              <w:r w:rsidRPr="008311BE">
                <w:rPr>
                  <w:rFonts w:ascii="Times New Roman" w:hAnsi="Times New Roman"/>
                  <w:color w:val="0000FF"/>
                  <w:u w:val="single"/>
                  <w:lang w:val="ru-RU"/>
                </w:rPr>
                <w:t>16</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f</w:t>
              </w:r>
              <w:r w:rsidRPr="008311BE">
                <w:rPr>
                  <w:rFonts w:ascii="Times New Roman" w:hAnsi="Times New Roman"/>
                  <w:color w:val="0000FF"/>
                  <w:u w:val="single"/>
                  <w:lang w:val="ru-RU"/>
                </w:rPr>
                <w:t>1</w:t>
              </w:r>
              <w:r>
                <w:rPr>
                  <w:rFonts w:ascii="Times New Roman" w:hAnsi="Times New Roman"/>
                  <w:color w:val="0000FF"/>
                  <w:u w:val="single"/>
                </w:rPr>
                <w:t>c</w:t>
              </w:r>
            </w:hyperlink>
          </w:p>
        </w:tc>
      </w:tr>
      <w:tr w:rsidR="005D760D" w:rsidRPr="000F01E0" w:rsidTr="00A770BB">
        <w:trPr>
          <w:trHeight w:val="225"/>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36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Здоровый образ жизни (здоровое питание)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4.12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/8353616</w:t>
              </w:r>
              <w:r>
                <w:rPr>
                  <w:rFonts w:ascii="Times New Roman" w:hAnsi="Times New Roman"/>
                  <w:color w:val="0000FF"/>
                  <w:u w:val="single"/>
                </w:rPr>
                <w:t>a</w:t>
              </w:r>
            </w:hyperlink>
            <w:r w:rsidRPr="008311BE">
              <w:rPr>
                <w:rFonts w:ascii="Times New Roman" w:hAnsi="Times New Roman"/>
                <w:color w:val="000000"/>
                <w:sz w:val="24"/>
                <w:lang w:val="ru-RU"/>
              </w:rPr>
              <w:t xml:space="preserve"> </w:t>
            </w:r>
            <w:hyperlink r:id="rId24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/835363</w:t>
              </w:r>
              <w:r>
                <w:rPr>
                  <w:rFonts w:ascii="Times New Roman" w:hAnsi="Times New Roman"/>
                  <w:color w:val="0000FF"/>
                  <w:u w:val="single"/>
                </w:rPr>
                <w:t>b</w:t>
              </w:r>
              <w:r w:rsidRPr="008311BE">
                <w:rPr>
                  <w:rFonts w:ascii="Times New Roman" w:hAnsi="Times New Roman"/>
                  <w:color w:val="0000FF"/>
                  <w:u w:val="single"/>
                  <w:lang w:val="ru-RU"/>
                </w:rPr>
                <w:t>8</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f</w:t>
              </w:r>
              <w:r w:rsidRPr="008311BE">
                <w:rPr>
                  <w:rFonts w:ascii="Times New Roman" w:hAnsi="Times New Roman"/>
                  <w:color w:val="0000FF"/>
                  <w:u w:val="single"/>
                  <w:lang w:val="ru-RU"/>
                </w:rPr>
                <w:t>1</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24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d</w:t>
              </w:r>
              <w:r w:rsidRPr="008311BE">
                <w:rPr>
                  <w:rFonts w:ascii="Times New Roman" w:hAnsi="Times New Roman"/>
                  <w:color w:val="0000FF"/>
                  <w:u w:val="single"/>
                  <w:lang w:val="ru-RU"/>
                </w:rPr>
                <w:t>8</w:t>
              </w:r>
              <w:r>
                <w:rPr>
                  <w:rFonts w:ascii="Times New Roman" w:hAnsi="Times New Roman"/>
                  <w:color w:val="0000FF"/>
                  <w:u w:val="single"/>
                </w:rPr>
                <w:t>c</w:t>
              </w:r>
            </w:hyperlink>
          </w:p>
        </w:tc>
      </w:tr>
      <w:tr w:rsidR="005D760D" w:rsidRPr="000F01E0" w:rsidTr="00A770BB">
        <w:trPr>
          <w:trHeight w:val="299"/>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42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34</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5.12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/8353658</w:t>
              </w:r>
              <w:r>
                <w:rPr>
                  <w:rFonts w:ascii="Times New Roman" w:hAnsi="Times New Roman"/>
                  <w:color w:val="0000FF"/>
                  <w:u w:val="single"/>
                </w:rPr>
                <w:t>e</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ab</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24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/8353832</w:t>
              </w:r>
              <w:r>
                <w:rPr>
                  <w:rFonts w:ascii="Times New Roman" w:hAnsi="Times New Roman"/>
                  <w:color w:val="0000FF"/>
                  <w:u w:val="single"/>
                </w:rPr>
                <w:t>a</w:t>
              </w:r>
            </w:hyperlink>
            <w:r w:rsidRPr="008311BE">
              <w:rPr>
                <w:rFonts w:ascii="Times New Roman" w:hAnsi="Times New Roman"/>
                <w:color w:val="000000"/>
                <w:sz w:val="24"/>
                <w:lang w:val="ru-RU"/>
              </w:rPr>
              <w:t xml:space="preserve"> </w:t>
            </w:r>
            <w:hyperlink r:id="rId25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/835385</w:t>
              </w:r>
              <w:r>
                <w:rPr>
                  <w:rFonts w:ascii="Times New Roman" w:hAnsi="Times New Roman"/>
                  <w:color w:val="0000FF"/>
                  <w:u w:val="single"/>
                </w:rPr>
                <w:t>dc</w:t>
              </w:r>
            </w:hyperlink>
          </w:p>
        </w:tc>
      </w:tr>
      <w:tr w:rsidR="005D760D" w:rsidRPr="000F01E0" w:rsidTr="00A770BB">
        <w:trPr>
          <w:trHeight w:val="575"/>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A770BB">
        <w:trPr>
          <w:trHeight w:val="5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Borders>
              <w:right w:val="single" w:sz="4" w:space="0" w:color="auto"/>
            </w:tcBorders>
            <w:tcMar>
              <w:top w:w="50" w:type="dxa"/>
              <w:left w:w="100" w:type="dxa"/>
            </w:tcMar>
            <w:vAlign w:val="center"/>
          </w:tcPr>
          <w:p w:rsidR="005D760D" w:rsidRDefault="005D760D" w:rsidP="005D760D">
            <w:pPr>
              <w:spacing w:after="0"/>
              <w:ind w:left="135"/>
              <w:jc w:val="center"/>
            </w:pPr>
          </w:p>
        </w:tc>
        <w:tc>
          <w:tcPr>
            <w:tcW w:w="1347" w:type="dxa"/>
            <w:tcBorders>
              <w:left w:val="single" w:sz="4" w:space="0" w:color="auto"/>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6.12</w:t>
            </w:r>
          </w:p>
        </w:tc>
        <w:tc>
          <w:tcPr>
            <w:tcW w:w="2873" w:type="dxa"/>
            <w:vMerge w:val="restart"/>
            <w:tcMar>
              <w:top w:w="50" w:type="dxa"/>
              <w:left w:w="100" w:type="dxa"/>
            </w:tcMar>
            <w:vAlign w:val="center"/>
          </w:tcPr>
          <w:p w:rsidR="005D760D" w:rsidRDefault="005D760D" w:rsidP="005D760D">
            <w:pPr>
              <w:spacing w:after="0"/>
              <w:ind w:left="135"/>
            </w:pPr>
            <w:hyperlink r:id="rId251">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782</w:t>
              </w:r>
            </w:hyperlink>
          </w:p>
        </w:tc>
      </w:tr>
      <w:tr w:rsidR="005D760D" w:rsidRPr="000F01E0" w:rsidTr="00A770BB">
        <w:trPr>
          <w:trHeight w:val="443"/>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910" w:type="dxa"/>
            <w:vMerge/>
            <w:tcBorders>
              <w:right w:val="single" w:sz="4" w:space="0" w:color="auto"/>
            </w:tcBorders>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left w:val="single" w:sz="4" w:space="0" w:color="auto"/>
              <w:bottom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Tr="00A770BB">
        <w:trPr>
          <w:trHeight w:val="21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36</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Покупки (одежда, обувь)</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11.12</w:t>
            </w:r>
          </w:p>
        </w:tc>
        <w:tc>
          <w:tcPr>
            <w:tcW w:w="2873" w:type="dxa"/>
            <w:vMerge w:val="restart"/>
            <w:tcMar>
              <w:top w:w="50" w:type="dxa"/>
              <w:left w:w="100" w:type="dxa"/>
            </w:tcMar>
            <w:vAlign w:val="center"/>
          </w:tcPr>
          <w:p w:rsidR="005D760D" w:rsidRDefault="005D760D" w:rsidP="005D760D">
            <w:pPr>
              <w:spacing w:after="0"/>
              <w:ind w:left="135"/>
            </w:pPr>
            <w:hyperlink r:id="rId253">
              <w:r>
                <w:rPr>
                  <w:rFonts w:ascii="Times New Roman" w:hAnsi="Times New Roman"/>
                  <w:color w:val="0000FF"/>
                  <w:u w:val="single"/>
                </w:rPr>
                <w:t>https://resh.edu.ru/subject/11/7/</w:t>
              </w:r>
            </w:hyperlink>
          </w:p>
          <w:p w:rsidR="005D760D" w:rsidRDefault="005D760D" w:rsidP="005D760D">
            <w:pPr>
              <w:spacing w:after="0"/>
              <w:ind w:left="135"/>
            </w:pPr>
            <w:hyperlink r:id="rId254">
              <w:r>
                <w:rPr>
                  <w:rFonts w:ascii="Times New Roman" w:hAnsi="Times New Roman"/>
                  <w:color w:val="0000FF"/>
                  <w:u w:val="single"/>
                </w:rPr>
                <w:t>https://resh.edu.ru/subject/11/7/</w:t>
              </w:r>
            </w:hyperlink>
          </w:p>
        </w:tc>
      </w:tr>
      <w:tr w:rsidR="005D760D" w:rsidTr="00A770BB">
        <w:trPr>
          <w:trHeight w:val="144"/>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Tr="00A770BB">
        <w:trPr>
          <w:trHeight w:val="155"/>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37</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Покупки (продукты питания)</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12.12</w:t>
            </w:r>
          </w:p>
        </w:tc>
        <w:tc>
          <w:tcPr>
            <w:tcW w:w="2873" w:type="dxa"/>
            <w:vMerge w:val="restart"/>
            <w:tcMar>
              <w:top w:w="50" w:type="dxa"/>
              <w:left w:w="100" w:type="dxa"/>
            </w:tcMar>
            <w:vAlign w:val="center"/>
          </w:tcPr>
          <w:p w:rsidR="005D760D" w:rsidRDefault="005D760D" w:rsidP="005D760D">
            <w:pPr>
              <w:spacing w:after="0"/>
              <w:ind w:left="135"/>
            </w:pPr>
            <w:hyperlink r:id="rId255">
              <w:r>
                <w:rPr>
                  <w:rFonts w:ascii="Times New Roman" w:hAnsi="Times New Roman"/>
                  <w:color w:val="0000FF"/>
                  <w:u w:val="single"/>
                </w:rPr>
                <w:t>https://resh.edu.ru/subject/11/7/</w:t>
              </w:r>
            </w:hyperlink>
          </w:p>
          <w:p w:rsidR="005D760D" w:rsidRDefault="005D760D" w:rsidP="005D760D">
            <w:pPr>
              <w:spacing w:after="0"/>
              <w:ind w:left="135"/>
            </w:pPr>
            <w:hyperlink r:id="rId256">
              <w:r>
                <w:rPr>
                  <w:rFonts w:ascii="Times New Roman" w:hAnsi="Times New Roman"/>
                  <w:color w:val="0000FF"/>
                  <w:u w:val="single"/>
                </w:rPr>
                <w:t>https://resh.edu.ru/subject/11/7/</w:t>
              </w:r>
            </w:hyperlink>
          </w:p>
        </w:tc>
      </w:tr>
      <w:tr w:rsidR="005D760D" w:rsidTr="00A770BB">
        <w:trPr>
          <w:trHeight w:val="188"/>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RPr="008311BE" w:rsidTr="00A770BB">
        <w:trPr>
          <w:trHeight w:val="17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38</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Покупки (подарки)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13.12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d</w:t>
              </w:r>
              <w:r w:rsidRPr="008311BE">
                <w:rPr>
                  <w:rFonts w:ascii="Times New Roman" w:hAnsi="Times New Roman"/>
                  <w:color w:val="0000FF"/>
                  <w:u w:val="single"/>
                  <w:lang w:val="ru-RU"/>
                </w:rPr>
                <w:t>57</w:t>
              </w:r>
              <w:r>
                <w:rPr>
                  <w:rFonts w:ascii="Times New Roman" w:hAnsi="Times New Roman"/>
                  <w:color w:val="0000FF"/>
                  <w:u w:val="single"/>
                </w:rPr>
                <w:t>e</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d</w:t>
              </w:r>
              <w:r w:rsidRPr="008311BE">
                <w:rPr>
                  <w:rFonts w:ascii="Times New Roman" w:hAnsi="Times New Roman"/>
                  <w:color w:val="0000FF"/>
                  <w:u w:val="single"/>
                  <w:lang w:val="ru-RU"/>
                </w:rPr>
                <w:t>57</w:t>
              </w:r>
              <w:r>
                <w:rPr>
                  <w:rFonts w:ascii="Times New Roman" w:hAnsi="Times New Roman"/>
                  <w:color w:val="0000FF"/>
                  <w:u w:val="single"/>
                </w:rPr>
                <w:t>e</w:t>
              </w:r>
            </w:hyperlink>
          </w:p>
        </w:tc>
      </w:tr>
      <w:tr w:rsidR="005D760D" w:rsidRPr="008311BE" w:rsidTr="00A770BB">
        <w:trPr>
          <w:trHeight w:val="177"/>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A770BB">
        <w:trPr>
          <w:trHeight w:val="18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39</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Покупки (поход по магазинам)</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18.12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w:t>
              </w:r>
              <w:r w:rsidRPr="008311BE">
                <w:rPr>
                  <w:rFonts w:ascii="Times New Roman" w:hAnsi="Times New Roman"/>
                  <w:color w:val="0000FF"/>
                  <w:u w:val="single"/>
                  <w:lang w:val="ru-RU"/>
                </w:rPr>
                <w:t>2</w:t>
              </w:r>
              <w:r>
                <w:rPr>
                  <w:rFonts w:ascii="Times New Roman" w:hAnsi="Times New Roman"/>
                  <w:color w:val="0000FF"/>
                  <w:u w:val="single"/>
                </w:rPr>
                <w:t>bc</w:t>
              </w:r>
            </w:hyperlink>
          </w:p>
          <w:p w:rsidR="005D760D" w:rsidRPr="008311BE" w:rsidRDefault="005D760D" w:rsidP="005D760D">
            <w:pPr>
              <w:spacing w:after="0"/>
              <w:ind w:left="135"/>
              <w:rPr>
                <w:lang w:val="ru-RU"/>
              </w:rPr>
            </w:pPr>
            <w:hyperlink r:id="rId26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8311BE" w:rsidTr="00A770BB">
        <w:trPr>
          <w:trHeight w:val="155"/>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A770BB">
        <w:trPr>
          <w:trHeight w:val="432"/>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40</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Покупки (ответственное потребление)</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19.12</w:t>
            </w:r>
          </w:p>
        </w:tc>
        <w:tc>
          <w:tcPr>
            <w:tcW w:w="2873" w:type="dxa"/>
            <w:vMerge w:val="restart"/>
            <w:tcMar>
              <w:top w:w="50" w:type="dxa"/>
              <w:left w:w="100" w:type="dxa"/>
            </w:tcMar>
            <w:vAlign w:val="center"/>
          </w:tcPr>
          <w:p w:rsidR="005D760D" w:rsidRDefault="005D760D" w:rsidP="005D760D">
            <w:pPr>
              <w:spacing w:after="0"/>
              <w:ind w:left="135"/>
            </w:pPr>
            <w:hyperlink r:id="rId261">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w:t>
              </w:r>
              <w:r w:rsidRPr="008311BE">
                <w:rPr>
                  <w:rFonts w:ascii="Times New Roman" w:hAnsi="Times New Roman"/>
                  <w:color w:val="0000FF"/>
                  <w:u w:val="single"/>
                  <w:lang w:val="ru-RU"/>
                </w:rPr>
                <w:t>438</w:t>
              </w:r>
            </w:hyperlink>
          </w:p>
        </w:tc>
      </w:tr>
      <w:tr w:rsidR="005D760D" w:rsidRPr="008311BE" w:rsidTr="00A770BB">
        <w:trPr>
          <w:trHeight w:val="233"/>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A770BB">
        <w:trPr>
          <w:trHeight w:val="432"/>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"Покупки: одежда, обувь и продукты питания"</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20.12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w:t>
              </w:r>
              <w:r w:rsidRPr="008311BE">
                <w:rPr>
                  <w:rFonts w:ascii="Times New Roman" w:hAnsi="Times New Roman"/>
                  <w:color w:val="0000FF"/>
                  <w:u w:val="single"/>
                  <w:lang w:val="ru-RU"/>
                </w:rPr>
                <w:t>6</w:t>
              </w:r>
              <w:r>
                <w:rPr>
                  <w:rFonts w:ascii="Times New Roman" w:hAnsi="Times New Roman"/>
                  <w:color w:val="0000FF"/>
                  <w:u w:val="single"/>
                </w:rPr>
                <w:t>cc</w:t>
              </w:r>
            </w:hyperlink>
          </w:p>
          <w:p w:rsidR="005D760D" w:rsidRPr="008311BE" w:rsidRDefault="005D760D" w:rsidP="005D760D">
            <w:pPr>
              <w:spacing w:after="0"/>
              <w:ind w:left="135"/>
              <w:rPr>
                <w:lang w:val="ru-RU"/>
              </w:rPr>
            </w:pPr>
            <w:hyperlink r:id="rId26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8311BE" w:rsidTr="00A770BB">
        <w:trPr>
          <w:trHeight w:val="233"/>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A770BB">
        <w:trPr>
          <w:trHeight w:val="36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Контроль по теме "Покупки: одежда, обувь и продукты питания"</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25.12</w:t>
            </w:r>
          </w:p>
        </w:tc>
        <w:tc>
          <w:tcPr>
            <w:tcW w:w="2873" w:type="dxa"/>
            <w:vMerge w:val="restart"/>
            <w:tcMar>
              <w:top w:w="50" w:type="dxa"/>
              <w:left w:w="100" w:type="dxa"/>
            </w:tcMar>
            <w:vAlign w:val="center"/>
          </w:tcPr>
          <w:p w:rsidR="005D760D" w:rsidRDefault="005D760D" w:rsidP="005D760D">
            <w:pPr>
              <w:spacing w:after="0"/>
              <w:ind w:left="135"/>
            </w:pPr>
            <w:hyperlink r:id="rId265">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de</w:t>
              </w:r>
              <w:r w:rsidRPr="008311BE">
                <w:rPr>
                  <w:rFonts w:ascii="Times New Roman" w:hAnsi="Times New Roman"/>
                  <w:color w:val="0000FF"/>
                  <w:u w:val="single"/>
                  <w:lang w:val="ru-RU"/>
                </w:rPr>
                <w:t>34</w:t>
              </w:r>
            </w:hyperlink>
          </w:p>
        </w:tc>
      </w:tr>
      <w:tr w:rsidR="005D760D" w:rsidRPr="008311BE" w:rsidTr="00A770BB">
        <w:trPr>
          <w:trHeight w:val="299"/>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Tr="00A770BB">
        <w:trPr>
          <w:trHeight w:val="42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Школа, школьная жизнь (школьные клубы и внеурочные занятия)</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26.12</w:t>
            </w:r>
          </w:p>
        </w:tc>
        <w:tc>
          <w:tcPr>
            <w:tcW w:w="2873" w:type="dxa"/>
            <w:vMerge w:val="restart"/>
            <w:tcMar>
              <w:top w:w="50" w:type="dxa"/>
              <w:left w:w="100" w:type="dxa"/>
            </w:tcMar>
            <w:vAlign w:val="center"/>
          </w:tcPr>
          <w:p w:rsidR="005D760D" w:rsidRDefault="005D760D" w:rsidP="005D760D">
            <w:pPr>
              <w:spacing w:after="0"/>
              <w:ind w:left="135"/>
            </w:pPr>
            <w:hyperlink r:id="rId267">
              <w:r>
                <w:rPr>
                  <w:rFonts w:ascii="Times New Roman" w:hAnsi="Times New Roman"/>
                  <w:color w:val="0000FF"/>
                  <w:u w:val="single"/>
                </w:rPr>
                <w:t>https://resh.edu.ru/subject/11/7/</w:t>
              </w:r>
            </w:hyperlink>
          </w:p>
          <w:p w:rsidR="005D760D" w:rsidRDefault="005D760D" w:rsidP="005D760D">
            <w:pPr>
              <w:spacing w:after="0"/>
              <w:ind w:left="135"/>
            </w:pPr>
            <w:hyperlink r:id="rId268">
              <w:r>
                <w:rPr>
                  <w:rFonts w:ascii="Times New Roman" w:hAnsi="Times New Roman"/>
                  <w:color w:val="0000FF"/>
                  <w:u w:val="single"/>
                </w:rPr>
                <w:t>https://resh.edu.ru/subject/11/7/</w:t>
              </w:r>
            </w:hyperlink>
          </w:p>
        </w:tc>
      </w:tr>
      <w:tr w:rsidR="005D760D" w:rsidTr="00A770BB">
        <w:trPr>
          <w:trHeight w:val="259"/>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RPr="000F01E0" w:rsidTr="00AF0B76">
        <w:trPr>
          <w:trHeight w:val="144"/>
          <w:tblCellSpacing w:w="20" w:type="nil"/>
        </w:trPr>
        <w:tc>
          <w:tcPr>
            <w:tcW w:w="959" w:type="dxa"/>
            <w:tcMar>
              <w:top w:w="50" w:type="dxa"/>
              <w:left w:w="100" w:type="dxa"/>
            </w:tcMar>
            <w:vAlign w:val="center"/>
          </w:tcPr>
          <w:p w:rsidR="005D760D" w:rsidRDefault="005D760D" w:rsidP="005D760D">
            <w:pPr>
              <w:spacing w:after="0"/>
            </w:pPr>
            <w:r>
              <w:rPr>
                <w:rFonts w:ascii="Times New Roman" w:hAnsi="Times New Roman"/>
                <w:color w:val="000000"/>
                <w:sz w:val="24"/>
              </w:rPr>
              <w:t>44</w:t>
            </w:r>
          </w:p>
        </w:tc>
        <w:tc>
          <w:tcPr>
            <w:tcW w:w="4163" w:type="dxa"/>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Школа, школьная жизнь (современное обучение)</w:t>
            </w:r>
          </w:p>
        </w:tc>
        <w:tc>
          <w:tcPr>
            <w:tcW w:w="947" w:type="dxa"/>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760D" w:rsidRDefault="005D760D" w:rsidP="005D760D">
            <w:pPr>
              <w:spacing w:after="0"/>
              <w:ind w:left="135"/>
              <w:jc w:val="center"/>
            </w:pPr>
          </w:p>
        </w:tc>
        <w:tc>
          <w:tcPr>
            <w:tcW w:w="1910" w:type="dxa"/>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27.12</w:t>
            </w:r>
          </w:p>
        </w:tc>
        <w:tc>
          <w:tcPr>
            <w:tcW w:w="2873" w:type="dxa"/>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ee</w:t>
              </w:r>
              <w:r w:rsidRPr="008311BE">
                <w:rPr>
                  <w:rFonts w:ascii="Times New Roman" w:hAnsi="Times New Roman"/>
                  <w:color w:val="0000FF"/>
                  <w:u w:val="single"/>
                  <w:lang w:val="ru-RU"/>
                </w:rPr>
                <w:t>10</w:t>
              </w:r>
            </w:hyperlink>
          </w:p>
        </w:tc>
      </w:tr>
      <w:tr w:rsidR="005D760D" w:rsidRPr="000F01E0" w:rsidTr="007C10E4">
        <w:trPr>
          <w:trHeight w:val="38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Школа, школьная жизнь (школьные активности)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9.01</w:t>
            </w:r>
          </w:p>
        </w:tc>
        <w:tc>
          <w:tcPr>
            <w:tcW w:w="2873" w:type="dxa"/>
            <w:vMerge w:val="restart"/>
            <w:tcMar>
              <w:top w:w="50" w:type="dxa"/>
              <w:left w:w="100" w:type="dxa"/>
            </w:tcMar>
            <w:vAlign w:val="center"/>
          </w:tcPr>
          <w:p w:rsidR="005D760D" w:rsidRDefault="005D760D" w:rsidP="005D760D">
            <w:pPr>
              <w:spacing w:after="0"/>
              <w:ind w:left="135"/>
            </w:pPr>
            <w:hyperlink r:id="rId270">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eb</w:t>
              </w:r>
              <w:r w:rsidRPr="008311BE">
                <w:rPr>
                  <w:rFonts w:ascii="Times New Roman" w:hAnsi="Times New Roman"/>
                  <w:color w:val="0000FF"/>
                  <w:u w:val="single"/>
                  <w:lang w:val="ru-RU"/>
                </w:rPr>
                <w:t>86</w:t>
              </w:r>
            </w:hyperlink>
          </w:p>
        </w:tc>
      </w:tr>
      <w:tr w:rsidR="005D760D" w:rsidRPr="000F01E0" w:rsidTr="00AF0B76">
        <w:trPr>
          <w:trHeight w:val="288"/>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7C10E4">
        <w:trPr>
          <w:trHeight w:val="4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46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Школа, школьная жизнь (переписка с зарубежными сверстниками)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10.01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f</w:t>
              </w:r>
              <w:r w:rsidRPr="005D760D">
                <w:rPr>
                  <w:rFonts w:ascii="Times New Roman" w:hAnsi="Times New Roman"/>
                  <w:color w:val="0000FF"/>
                  <w:u w:val="single"/>
                  <w:lang w:val="ru-RU"/>
                </w:rPr>
                <w:t>3</w:t>
              </w:r>
              <w:r>
                <w:rPr>
                  <w:rFonts w:ascii="Times New Roman" w:hAnsi="Times New Roman"/>
                  <w:color w:val="0000FF"/>
                  <w:u w:val="single"/>
                </w:rPr>
                <w:t>b</w:t>
              </w:r>
              <w:r w:rsidRPr="005D760D">
                <w:rPr>
                  <w:rFonts w:ascii="Times New Roman" w:hAnsi="Times New Roman"/>
                  <w:color w:val="0000FF"/>
                  <w:u w:val="single"/>
                  <w:lang w:val="ru-RU"/>
                </w:rPr>
                <w:t>0</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f</w:t>
              </w:r>
              <w:r w:rsidRPr="005D760D">
                <w:rPr>
                  <w:rFonts w:ascii="Times New Roman" w:hAnsi="Times New Roman"/>
                  <w:color w:val="0000FF"/>
                  <w:u w:val="single"/>
                  <w:lang w:val="ru-RU"/>
                </w:rPr>
                <w:t>86</w:t>
              </w:r>
              <w:r>
                <w:rPr>
                  <w:rFonts w:ascii="Times New Roman" w:hAnsi="Times New Roman"/>
                  <w:color w:val="0000FF"/>
                  <w:u w:val="single"/>
                </w:rPr>
                <w:t>a</w:t>
              </w:r>
            </w:hyperlink>
          </w:p>
        </w:tc>
      </w:tr>
      <w:tr w:rsidR="005D760D" w:rsidRPr="000F01E0" w:rsidTr="007C10E4">
        <w:trPr>
          <w:trHeight w:val="222"/>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Tr="005D760D">
        <w:trPr>
          <w:trHeight w:val="432"/>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47</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Школа, школьная жизнь (посещение библиотеки)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15.01</w:t>
            </w:r>
          </w:p>
        </w:tc>
        <w:tc>
          <w:tcPr>
            <w:tcW w:w="2873" w:type="dxa"/>
            <w:vMerge w:val="restart"/>
            <w:tcMar>
              <w:top w:w="50" w:type="dxa"/>
              <w:left w:w="100" w:type="dxa"/>
            </w:tcMar>
            <w:vAlign w:val="center"/>
          </w:tcPr>
          <w:p w:rsidR="005D760D" w:rsidRDefault="005D760D" w:rsidP="005D760D">
            <w:pPr>
              <w:spacing w:after="0"/>
              <w:ind w:left="135"/>
            </w:pPr>
            <w:hyperlink r:id="rId274">
              <w:r>
                <w:rPr>
                  <w:rFonts w:ascii="Times New Roman" w:hAnsi="Times New Roman"/>
                  <w:color w:val="0000FF"/>
                  <w:u w:val="single"/>
                </w:rPr>
                <w:t>https://resh.edu.ru/subject/11/7/</w:t>
              </w:r>
            </w:hyperlink>
          </w:p>
          <w:p w:rsidR="005D760D" w:rsidRDefault="005D760D" w:rsidP="005D760D">
            <w:pPr>
              <w:spacing w:after="0"/>
              <w:ind w:left="135"/>
            </w:pPr>
            <w:hyperlink r:id="rId275">
              <w:r>
                <w:rPr>
                  <w:rFonts w:ascii="Times New Roman" w:hAnsi="Times New Roman"/>
                  <w:color w:val="0000FF"/>
                  <w:u w:val="single"/>
                </w:rPr>
                <w:t>https://resh.edu.ru/subject/11/7/</w:t>
              </w:r>
            </w:hyperlink>
          </w:p>
        </w:tc>
      </w:tr>
      <w:tr w:rsidR="005D760D" w:rsidTr="005D760D">
        <w:trPr>
          <w:trHeight w:val="233"/>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Tr="005D760D">
        <w:trPr>
          <w:trHeight w:val="41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48</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Школа, школьная жизнь (школьный журнал)</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16.01</w:t>
            </w:r>
          </w:p>
        </w:tc>
        <w:tc>
          <w:tcPr>
            <w:tcW w:w="2873" w:type="dxa"/>
            <w:vMerge w:val="restart"/>
            <w:tcMar>
              <w:top w:w="50" w:type="dxa"/>
              <w:left w:w="100" w:type="dxa"/>
            </w:tcMar>
            <w:vAlign w:val="center"/>
          </w:tcPr>
          <w:p w:rsidR="005D760D" w:rsidRDefault="005D760D" w:rsidP="005D760D">
            <w:pPr>
              <w:spacing w:after="0"/>
              <w:ind w:left="135"/>
            </w:pPr>
            <w:hyperlink r:id="rId276">
              <w:r>
                <w:rPr>
                  <w:rFonts w:ascii="Times New Roman" w:hAnsi="Times New Roman"/>
                  <w:color w:val="0000FF"/>
                  <w:u w:val="single"/>
                </w:rPr>
                <w:t>https://resh.edu.ru/subject/11/7/</w:t>
              </w:r>
            </w:hyperlink>
          </w:p>
          <w:p w:rsidR="005D760D" w:rsidRDefault="005D760D" w:rsidP="005D760D">
            <w:pPr>
              <w:spacing w:after="0"/>
              <w:ind w:left="135"/>
            </w:pPr>
            <w:hyperlink r:id="rId277">
              <w:r>
                <w:rPr>
                  <w:rFonts w:ascii="Times New Roman" w:hAnsi="Times New Roman"/>
                  <w:color w:val="0000FF"/>
                  <w:u w:val="single"/>
                </w:rPr>
                <w:t>https://resh.edu.ru/subject/11/7/</w:t>
              </w:r>
            </w:hyperlink>
          </w:p>
        </w:tc>
      </w:tr>
      <w:tr w:rsidR="005D760D" w:rsidTr="005D760D">
        <w:trPr>
          <w:trHeight w:val="255"/>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RPr="005D760D" w:rsidTr="005D760D">
        <w:trPr>
          <w:trHeight w:val="141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49</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17.01</w:t>
            </w:r>
          </w:p>
        </w:tc>
        <w:tc>
          <w:tcPr>
            <w:tcW w:w="2873" w:type="dxa"/>
            <w:vMerge w:val="restart"/>
            <w:tcMar>
              <w:top w:w="50" w:type="dxa"/>
              <w:left w:w="100" w:type="dxa"/>
            </w:tcMar>
            <w:vAlign w:val="center"/>
          </w:tcPr>
          <w:p w:rsidR="005D760D" w:rsidRDefault="005D760D" w:rsidP="005D760D">
            <w:pPr>
              <w:spacing w:after="0"/>
              <w:ind w:left="135"/>
            </w:pPr>
            <w:hyperlink r:id="rId278">
              <w:r>
                <w:rPr>
                  <w:rFonts w:ascii="Times New Roman" w:hAnsi="Times New Roman"/>
                  <w:color w:val="0000FF"/>
                  <w:u w:val="single"/>
                </w:rPr>
                <w:t>https://resh.edu.ru/subject/11/7/</w:t>
              </w:r>
            </w:hyperlink>
          </w:p>
          <w:p w:rsidR="005D760D" w:rsidRDefault="005D760D" w:rsidP="005D760D">
            <w:pPr>
              <w:spacing w:after="0"/>
              <w:ind w:left="135"/>
            </w:pPr>
            <w:hyperlink r:id="rId279">
              <w:r>
                <w:rPr>
                  <w:rFonts w:ascii="Times New Roman" w:hAnsi="Times New Roman"/>
                  <w:color w:val="0000FF"/>
                  <w:u w:val="single"/>
                </w:rPr>
                <w:t>https://resh.edu.ru/subject/11/7/</w:t>
              </w:r>
            </w:hyperlink>
          </w:p>
        </w:tc>
      </w:tr>
      <w:tr w:rsidR="005D760D" w:rsidRPr="005D760D" w:rsidTr="005D760D">
        <w:trPr>
          <w:trHeight w:val="1166"/>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r>
      <w:tr w:rsidR="005D760D" w:rsidRPr="000F01E0" w:rsidTr="005D760D">
        <w:trPr>
          <w:trHeight w:val="1274"/>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50</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22.01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/83530</w:t>
              </w:r>
              <w:r>
                <w:rPr>
                  <w:rFonts w:ascii="Times New Roman" w:hAnsi="Times New Roman"/>
                  <w:color w:val="0000FF"/>
                  <w:u w:val="single"/>
                </w:rPr>
                <w:t>a</w:t>
              </w:r>
              <w:r w:rsidRPr="005D760D">
                <w:rPr>
                  <w:rFonts w:ascii="Times New Roman" w:hAnsi="Times New Roman"/>
                  <w:color w:val="0000FF"/>
                  <w:u w:val="single"/>
                  <w:lang w:val="ru-RU"/>
                </w:rPr>
                <w:t>30</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/8353117</w:t>
              </w:r>
              <w:r>
                <w:rPr>
                  <w:rFonts w:ascii="Times New Roman" w:hAnsi="Times New Roman"/>
                  <w:color w:val="0000FF"/>
                  <w:u w:val="single"/>
                </w:rPr>
                <w:t>e</w:t>
              </w:r>
            </w:hyperlink>
          </w:p>
        </w:tc>
      </w:tr>
      <w:tr w:rsidR="005D760D" w:rsidRPr="000F01E0" w:rsidTr="005D760D">
        <w:trPr>
          <w:trHeight w:val="975"/>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5D760D">
        <w:trPr>
          <w:trHeight w:val="3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Каникулы в различное время года (поездка в летний лагерь)</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124AE5" w:rsidRDefault="005D760D" w:rsidP="005D760D">
            <w:pPr>
              <w:spacing w:after="0"/>
              <w:ind w:left="135"/>
              <w:rPr>
                <w:rFonts w:ascii="Times New Roman" w:hAnsi="Times New Roman" w:cs="Times New Roman"/>
                <w:sz w:val="24"/>
                <w:szCs w:val="24"/>
              </w:rPr>
            </w:pPr>
            <w:r w:rsidRPr="00124AE5">
              <w:rPr>
                <w:rFonts w:ascii="Times New Roman" w:hAnsi="Times New Roman" w:cs="Times New Roman"/>
                <w:sz w:val="24"/>
                <w:szCs w:val="24"/>
              </w:rPr>
              <w:t>23.01</w:t>
            </w:r>
          </w:p>
        </w:tc>
        <w:tc>
          <w:tcPr>
            <w:tcW w:w="2873" w:type="dxa"/>
            <w:vMerge w:val="restart"/>
            <w:tcMar>
              <w:top w:w="50" w:type="dxa"/>
              <w:left w:w="100" w:type="dxa"/>
            </w:tcMar>
            <w:vAlign w:val="center"/>
          </w:tcPr>
          <w:p w:rsidR="005D760D" w:rsidRDefault="005D760D" w:rsidP="005D760D">
            <w:pPr>
              <w:spacing w:after="0"/>
              <w:ind w:left="135"/>
            </w:pPr>
            <w:hyperlink r:id="rId282">
              <w:r>
                <w:rPr>
                  <w:rFonts w:ascii="Times New Roman" w:hAnsi="Times New Roman"/>
                  <w:color w:val="0000FF"/>
                  <w:u w:val="single"/>
                </w:rPr>
                <w:t>https://resh.edu.ru/subject/11/7/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w:t>
              </w:r>
              <w:r>
                <w:rPr>
                  <w:rFonts w:ascii="Times New Roman" w:hAnsi="Times New Roman"/>
                  <w:color w:val="0000FF"/>
                  <w:u w:val="single"/>
                </w:rPr>
                <w:t>c</w:t>
              </w:r>
              <w:r w:rsidRPr="005D760D">
                <w:rPr>
                  <w:rFonts w:ascii="Times New Roman" w:hAnsi="Times New Roman"/>
                  <w:color w:val="0000FF"/>
                  <w:u w:val="single"/>
                  <w:lang w:val="ru-RU"/>
                </w:rPr>
                <w:t>3</w:t>
              </w:r>
              <w:r>
                <w:rPr>
                  <w:rFonts w:ascii="Times New Roman" w:hAnsi="Times New Roman"/>
                  <w:color w:val="0000FF"/>
                  <w:u w:val="single"/>
                </w:rPr>
                <w:t>c</w:t>
              </w:r>
            </w:hyperlink>
          </w:p>
        </w:tc>
      </w:tr>
      <w:tr w:rsidR="005D760D" w:rsidRPr="005D760D" w:rsidTr="005D760D">
        <w:trPr>
          <w:trHeight w:val="321"/>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5D760D">
        <w:trPr>
          <w:trHeight w:val="3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 xml:space="preserve">Каникулы в различное время года </w:t>
            </w:r>
            <w:r w:rsidRPr="00FC1327">
              <w:rPr>
                <w:rFonts w:ascii="Times New Roman" w:hAnsi="Times New Roman"/>
                <w:color w:val="000000"/>
                <w:sz w:val="24"/>
                <w:lang w:val="ru-RU"/>
              </w:rPr>
              <w:lastRenderedPageBreak/>
              <w:t>(активности в летнем лагере)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rPr>
            </w:pPr>
            <w:r w:rsidRPr="00B26D5C">
              <w:rPr>
                <w:rFonts w:ascii="Times New Roman" w:hAnsi="Times New Roman" w:cs="Times New Roman"/>
              </w:rPr>
              <w:t>24.01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w:t>
              </w:r>
              <w:r>
                <w:rPr>
                  <w:rFonts w:ascii="Times New Roman" w:hAnsi="Times New Roman"/>
                  <w:color w:val="0000FF"/>
                  <w:u w:val="single"/>
                </w:rPr>
                <w:t>c</w:t>
              </w:r>
              <w:r w:rsidRPr="005D760D">
                <w:rPr>
                  <w:rFonts w:ascii="Times New Roman" w:hAnsi="Times New Roman"/>
                  <w:color w:val="0000FF"/>
                  <w:u w:val="single"/>
                  <w:lang w:val="ru-RU"/>
                </w:rPr>
                <w:t>3</w:t>
              </w:r>
              <w:r>
                <w:rPr>
                  <w:rFonts w:ascii="Times New Roman" w:hAnsi="Times New Roman"/>
                  <w:color w:val="0000FF"/>
                  <w:u w:val="single"/>
                </w:rPr>
                <w:t>c</w:t>
              </w:r>
            </w:hyperlink>
          </w:p>
          <w:p w:rsidR="005D760D" w:rsidRPr="005D760D" w:rsidRDefault="005D760D" w:rsidP="005D760D">
            <w:pPr>
              <w:spacing w:after="0"/>
              <w:ind w:left="135"/>
              <w:rPr>
                <w:lang w:val="ru-RU"/>
              </w:rPr>
            </w:pPr>
            <w:hyperlink r:id="rId28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5D760D">
        <w:trPr>
          <w:trHeight w:val="336"/>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5D760D">
        <w:trPr>
          <w:trHeight w:val="38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53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Путешествия по России и зарубежным странам</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rPr>
            </w:pPr>
            <w:r w:rsidRPr="00B26D5C">
              <w:rPr>
                <w:rFonts w:ascii="Times New Roman" w:hAnsi="Times New Roman" w:cs="Times New Roman"/>
              </w:rPr>
              <w:t>29.01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/83531</w:t>
              </w:r>
              <w:r>
                <w:rPr>
                  <w:rFonts w:ascii="Times New Roman" w:hAnsi="Times New Roman"/>
                  <w:color w:val="0000FF"/>
                  <w:u w:val="single"/>
                </w:rPr>
                <w:t>d</w:t>
              </w:r>
              <w:r w:rsidRPr="005D760D">
                <w:rPr>
                  <w:rFonts w:ascii="Times New Roman" w:hAnsi="Times New Roman"/>
                  <w:color w:val="0000FF"/>
                  <w:u w:val="single"/>
                  <w:lang w:val="ru-RU"/>
                </w:rPr>
                <w:t>5</w:t>
              </w:r>
              <w:r>
                <w:rPr>
                  <w:rFonts w:ascii="Times New Roman" w:hAnsi="Times New Roman"/>
                  <w:color w:val="0000FF"/>
                  <w:u w:val="single"/>
                </w:rPr>
                <w:t>e</w:t>
              </w:r>
            </w:hyperlink>
          </w:p>
          <w:p w:rsidR="005D760D" w:rsidRPr="005D760D" w:rsidRDefault="005D760D" w:rsidP="005D760D">
            <w:pPr>
              <w:spacing w:after="0"/>
              <w:ind w:left="135"/>
              <w:rPr>
                <w:lang w:val="ru-RU"/>
              </w:rPr>
            </w:pPr>
            <w:hyperlink r:id="rId28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5D760D">
        <w:trPr>
          <w:trHeight w:val="277"/>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5D760D">
        <w:trPr>
          <w:trHeight w:val="57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54</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Путешествия по России и зарубежным странам (открытка с отдыха)</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rPr>
            </w:pPr>
            <w:r w:rsidRPr="00B26D5C">
              <w:rPr>
                <w:rFonts w:ascii="Times New Roman" w:hAnsi="Times New Roman" w:cs="Times New Roman"/>
              </w:rPr>
              <w:t>30.01</w:t>
            </w:r>
          </w:p>
        </w:tc>
        <w:tc>
          <w:tcPr>
            <w:tcW w:w="2873" w:type="dxa"/>
            <w:vMerge w:val="restart"/>
            <w:tcMar>
              <w:top w:w="50" w:type="dxa"/>
              <w:left w:w="100" w:type="dxa"/>
            </w:tcMar>
            <w:vAlign w:val="center"/>
          </w:tcPr>
          <w:p w:rsidR="005D760D" w:rsidRDefault="005D760D" w:rsidP="005D760D">
            <w:pPr>
              <w:spacing w:after="0"/>
              <w:ind w:left="135"/>
            </w:pPr>
            <w:hyperlink r:id="rId288">
              <w:r>
                <w:rPr>
                  <w:rFonts w:ascii="Times New Roman" w:hAnsi="Times New Roman"/>
                  <w:color w:val="0000FF"/>
                  <w:u w:val="single"/>
                </w:rPr>
                <w:t>https://resh.edu.ru/subject/11/7/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/83532</w:t>
              </w:r>
              <w:r>
                <w:rPr>
                  <w:rFonts w:ascii="Times New Roman" w:hAnsi="Times New Roman"/>
                  <w:color w:val="0000FF"/>
                  <w:u w:val="single"/>
                </w:rPr>
                <w:t>d</w:t>
              </w:r>
              <w:r w:rsidRPr="005D760D">
                <w:rPr>
                  <w:rFonts w:ascii="Times New Roman" w:hAnsi="Times New Roman"/>
                  <w:color w:val="0000FF"/>
                  <w:u w:val="single"/>
                  <w:lang w:val="ru-RU"/>
                </w:rPr>
                <w:t>08</w:t>
              </w:r>
            </w:hyperlink>
          </w:p>
        </w:tc>
      </w:tr>
      <w:tr w:rsidR="005D760D" w:rsidRPr="005D760D" w:rsidTr="005D760D">
        <w:trPr>
          <w:trHeight w:val="421"/>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5D760D">
        <w:trPr>
          <w:trHeight w:val="3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Каникулы в различное время года (парки развлечений)</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rPr>
            </w:pPr>
            <w:r w:rsidRPr="00B26D5C">
              <w:rPr>
                <w:rFonts w:ascii="Times New Roman" w:hAnsi="Times New Roman" w:cs="Times New Roman"/>
              </w:rPr>
              <w:t>31.01</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/83532</w:t>
              </w:r>
              <w:r>
                <w:rPr>
                  <w:rFonts w:ascii="Times New Roman" w:hAnsi="Times New Roman"/>
                  <w:color w:val="0000FF"/>
                  <w:u w:val="single"/>
                </w:rPr>
                <w:t>d</w:t>
              </w:r>
              <w:r w:rsidRPr="005D760D">
                <w:rPr>
                  <w:rFonts w:ascii="Times New Roman" w:hAnsi="Times New Roman"/>
                  <w:color w:val="0000FF"/>
                  <w:u w:val="single"/>
                  <w:lang w:val="ru-RU"/>
                </w:rPr>
                <w:t>08</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/835338</w:t>
              </w:r>
              <w:r>
                <w:rPr>
                  <w:rFonts w:ascii="Times New Roman" w:hAnsi="Times New Roman"/>
                  <w:color w:val="0000FF"/>
                  <w:u w:val="single"/>
                </w:rPr>
                <w:t>a</w:t>
              </w:r>
              <w:r w:rsidRPr="005D760D">
                <w:rPr>
                  <w:rFonts w:ascii="Times New Roman" w:hAnsi="Times New Roman"/>
                  <w:color w:val="0000FF"/>
                  <w:u w:val="single"/>
                  <w:lang w:val="ru-RU"/>
                </w:rPr>
                <w:t>2</w:t>
              </w:r>
            </w:hyperlink>
          </w:p>
        </w:tc>
      </w:tr>
      <w:tr w:rsidR="005D760D" w:rsidRPr="005D760D" w:rsidTr="005D760D">
        <w:trPr>
          <w:trHeight w:val="336"/>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8311BE" w:rsidTr="005D760D">
        <w:trPr>
          <w:trHeight w:val="3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Каникулы в различное время года (тематический парк)</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5.02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/83533564</w:t>
              </w:r>
            </w:hyperlink>
          </w:p>
          <w:p w:rsidR="005D760D" w:rsidRPr="008311BE" w:rsidRDefault="005D760D" w:rsidP="005D760D">
            <w:pPr>
              <w:spacing w:after="0"/>
              <w:ind w:left="135"/>
              <w:rPr>
                <w:lang w:val="ru-RU"/>
              </w:rPr>
            </w:pPr>
            <w:hyperlink r:id="rId29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8311BE" w:rsidTr="005D760D">
        <w:trPr>
          <w:trHeight w:val="321"/>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5D760D">
        <w:trPr>
          <w:trHeight w:val="37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57</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Каникулы в различное время года (поездка в образовательный лагерь)</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6.02</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w:t>
              </w:r>
              <w:r>
                <w:rPr>
                  <w:rFonts w:ascii="Times New Roman" w:hAnsi="Times New Roman"/>
                  <w:color w:val="0000FF"/>
                  <w:u w:val="single"/>
                </w:rPr>
                <w:t>b</w:t>
              </w:r>
              <w:r w:rsidRPr="005D760D">
                <w:rPr>
                  <w:rFonts w:ascii="Times New Roman" w:hAnsi="Times New Roman"/>
                  <w:color w:val="0000FF"/>
                  <w:u w:val="single"/>
                  <w:lang w:val="ru-RU"/>
                </w:rPr>
                <w:t>4</w:t>
              </w:r>
              <w:r>
                <w:rPr>
                  <w:rFonts w:ascii="Times New Roman" w:hAnsi="Times New Roman"/>
                  <w:color w:val="0000FF"/>
                  <w:u w:val="single"/>
                </w:rPr>
                <w:t>a</w:t>
              </w:r>
            </w:hyperlink>
            <w:r w:rsidRPr="005D760D">
              <w:rPr>
                <w:rFonts w:ascii="Times New Roman" w:hAnsi="Times New Roman"/>
                <w:color w:val="000000"/>
                <w:sz w:val="24"/>
                <w:lang w:val="ru-RU"/>
              </w:rPr>
              <w:t xml:space="preserve"> </w:t>
            </w:r>
            <w:hyperlink r:id="rId29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/83533</w:t>
              </w:r>
              <w:r>
                <w:rPr>
                  <w:rFonts w:ascii="Times New Roman" w:hAnsi="Times New Roman"/>
                  <w:color w:val="0000FF"/>
                  <w:u w:val="single"/>
                </w:rPr>
                <w:t>a</w:t>
              </w:r>
              <w:r w:rsidRPr="005D760D">
                <w:rPr>
                  <w:rFonts w:ascii="Times New Roman" w:hAnsi="Times New Roman"/>
                  <w:color w:val="0000FF"/>
                  <w:u w:val="single"/>
                  <w:lang w:val="ru-RU"/>
                </w:rPr>
                <w:t>14</w:t>
              </w:r>
            </w:hyperlink>
          </w:p>
          <w:p w:rsidR="005D760D" w:rsidRPr="008311BE" w:rsidRDefault="005D760D" w:rsidP="005D760D">
            <w:pPr>
              <w:spacing w:after="0"/>
              <w:ind w:left="135"/>
              <w:rPr>
                <w:lang w:val="ru-RU"/>
              </w:rPr>
            </w:pPr>
            <w:hyperlink r:id="rId29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8311BE" w:rsidTr="005D760D">
        <w:trPr>
          <w:trHeight w:val="303"/>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5D760D">
        <w:trPr>
          <w:trHeight w:val="3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58</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Каникулы в различное время года (правила безопасности на отдыхе)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7.02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/835340</w:t>
              </w:r>
              <w:r>
                <w:rPr>
                  <w:rFonts w:ascii="Times New Roman" w:hAnsi="Times New Roman"/>
                  <w:color w:val="0000FF"/>
                  <w:u w:val="single"/>
                </w:rPr>
                <w:t>a</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29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w:t>
              </w:r>
              <w:r>
                <w:rPr>
                  <w:rFonts w:ascii="Times New Roman" w:hAnsi="Times New Roman"/>
                  <w:color w:val="0000FF"/>
                  <w:u w:val="single"/>
                </w:rPr>
                <w:t>e</w:t>
              </w:r>
              <w:r w:rsidRPr="008311BE">
                <w:rPr>
                  <w:rFonts w:ascii="Times New Roman" w:hAnsi="Times New Roman"/>
                  <w:color w:val="0000FF"/>
                  <w:u w:val="single"/>
                  <w:lang w:val="ru-RU"/>
                </w:rPr>
                <w:t>42</w:t>
              </w:r>
            </w:hyperlink>
            <w:r w:rsidRPr="008311BE">
              <w:rPr>
                <w:rFonts w:ascii="Times New Roman" w:hAnsi="Times New Roman"/>
                <w:color w:val="000000"/>
                <w:sz w:val="24"/>
                <w:lang w:val="ru-RU"/>
              </w:rPr>
              <w:t xml:space="preserve"> </w:t>
            </w:r>
            <w:hyperlink r:id="rId29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w:t>
              </w:r>
              <w:r>
                <w:rPr>
                  <w:rFonts w:ascii="Times New Roman" w:hAnsi="Times New Roman"/>
                  <w:color w:val="0000FF"/>
                  <w:u w:val="single"/>
                </w:rPr>
                <w:t>f</w:t>
              </w:r>
              <w:r w:rsidRPr="008311BE">
                <w:rPr>
                  <w:rFonts w:ascii="Times New Roman" w:hAnsi="Times New Roman"/>
                  <w:color w:val="0000FF"/>
                  <w:u w:val="single"/>
                  <w:lang w:val="ru-RU"/>
                </w:rPr>
                <w:t>78</w:t>
              </w:r>
            </w:hyperlink>
          </w:p>
          <w:p w:rsidR="005D760D" w:rsidRPr="008311BE" w:rsidRDefault="005D760D" w:rsidP="005D760D">
            <w:pPr>
              <w:spacing w:after="0"/>
              <w:ind w:left="135"/>
              <w:rPr>
                <w:lang w:val="ru-RU"/>
              </w:rPr>
            </w:pPr>
            <w:hyperlink r:id="rId30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8311BE" w:rsidTr="005D760D">
        <w:trPr>
          <w:trHeight w:val="321"/>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5D760D">
        <w:trPr>
          <w:trHeight w:val="79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59</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12.02</w:t>
            </w:r>
          </w:p>
        </w:tc>
        <w:tc>
          <w:tcPr>
            <w:tcW w:w="2873" w:type="dxa"/>
            <w:vMerge w:val="restart"/>
            <w:tcMar>
              <w:top w:w="50" w:type="dxa"/>
              <w:left w:w="100" w:type="dxa"/>
            </w:tcMar>
            <w:vAlign w:val="center"/>
          </w:tcPr>
          <w:p w:rsidR="005D760D" w:rsidRDefault="005D760D" w:rsidP="005D760D">
            <w:pPr>
              <w:spacing w:after="0"/>
              <w:ind w:left="135"/>
            </w:pPr>
            <w:hyperlink r:id="rId301">
              <w:r>
                <w:rPr>
                  <w:rFonts w:ascii="Times New Roman" w:hAnsi="Times New Roman"/>
                  <w:color w:val="0000FF"/>
                  <w:u w:val="single"/>
                </w:rPr>
                <w:t>https://resh.edu.ru/subject/11/7/</w:t>
              </w:r>
            </w:hyperlink>
          </w:p>
          <w:p w:rsidR="005D760D" w:rsidRDefault="005D760D" w:rsidP="005D760D">
            <w:pPr>
              <w:spacing w:after="0"/>
              <w:ind w:left="135"/>
            </w:pPr>
            <w:hyperlink r:id="rId302">
              <w:r>
                <w:rPr>
                  <w:rFonts w:ascii="Times New Roman" w:hAnsi="Times New Roman"/>
                  <w:color w:val="0000FF"/>
                  <w:u w:val="single"/>
                </w:rPr>
                <w:t>https://resh.edu.ru/subject/11/7/</w:t>
              </w:r>
            </w:hyperlink>
          </w:p>
        </w:tc>
      </w:tr>
      <w:tr w:rsidR="005D760D" w:rsidRPr="008311BE" w:rsidTr="005D760D">
        <w:trPr>
          <w:trHeight w:val="498"/>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r>
      <w:tr w:rsidR="005D760D" w:rsidRPr="000F01E0" w:rsidTr="005D760D">
        <w:trPr>
          <w:trHeight w:val="809"/>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60</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13.02</w:t>
            </w:r>
          </w:p>
        </w:tc>
        <w:tc>
          <w:tcPr>
            <w:tcW w:w="2873" w:type="dxa"/>
            <w:vMerge w:val="restart"/>
            <w:tcMar>
              <w:top w:w="50" w:type="dxa"/>
              <w:left w:w="100" w:type="dxa"/>
            </w:tcMar>
            <w:vAlign w:val="center"/>
          </w:tcPr>
          <w:p w:rsidR="005D760D" w:rsidRDefault="005D760D" w:rsidP="005D760D">
            <w:pPr>
              <w:spacing w:after="0"/>
              <w:ind w:left="135"/>
            </w:pPr>
            <w:hyperlink r:id="rId303">
              <w:r>
                <w:rPr>
                  <w:rFonts w:ascii="Times New Roman" w:hAnsi="Times New Roman"/>
                  <w:color w:val="0000FF"/>
                  <w:u w:val="single"/>
                </w:rPr>
                <w:t>https://resh.edu.ru/subject/11/7/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/8353422</w:t>
              </w:r>
              <w:r>
                <w:rPr>
                  <w:rFonts w:ascii="Times New Roman" w:hAnsi="Times New Roman"/>
                  <w:color w:val="0000FF"/>
                  <w:u w:val="single"/>
                </w:rPr>
                <w:t>a</w:t>
              </w:r>
            </w:hyperlink>
          </w:p>
        </w:tc>
      </w:tr>
      <w:tr w:rsidR="005D760D" w:rsidRPr="000F01E0" w:rsidTr="005D760D">
        <w:trPr>
          <w:trHeight w:val="487"/>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36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61</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Природа (загрязнение окружающей среды)</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14.02</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/83534360</w:t>
              </w:r>
            </w:hyperlink>
          </w:p>
          <w:p w:rsidR="005D760D" w:rsidRPr="005D760D" w:rsidRDefault="005D760D" w:rsidP="005D760D">
            <w:pPr>
              <w:spacing w:after="0"/>
              <w:ind w:left="135"/>
              <w:rPr>
                <w:lang w:val="ru-RU"/>
              </w:rPr>
            </w:pPr>
            <w:hyperlink r:id="rId30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5D760D">
        <w:trPr>
          <w:trHeight w:val="299"/>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37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62</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Природа (важные проблемы экологии)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19.02</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/83529</w:t>
              </w:r>
              <w:r>
                <w:rPr>
                  <w:rFonts w:ascii="Times New Roman" w:hAnsi="Times New Roman"/>
                  <w:color w:val="0000FF"/>
                  <w:u w:val="single"/>
                </w:rPr>
                <w:t>d</w:t>
              </w:r>
              <w:r w:rsidRPr="005D760D">
                <w:rPr>
                  <w:rFonts w:ascii="Times New Roman" w:hAnsi="Times New Roman"/>
                  <w:color w:val="0000FF"/>
                  <w:u w:val="single"/>
                  <w:lang w:val="ru-RU"/>
                </w:rPr>
                <w:t>8</w:t>
              </w:r>
              <w:r>
                <w:rPr>
                  <w:rFonts w:ascii="Times New Roman" w:hAnsi="Times New Roman"/>
                  <w:color w:val="0000FF"/>
                  <w:u w:val="single"/>
                </w:rPr>
                <w:t>e</w:t>
              </w:r>
            </w:hyperlink>
            <w:r w:rsidRPr="005D760D">
              <w:rPr>
                <w:rFonts w:ascii="Times New Roman" w:hAnsi="Times New Roman"/>
                <w:color w:val="000000"/>
                <w:sz w:val="24"/>
                <w:lang w:val="ru-RU"/>
              </w:rPr>
              <w:t xml:space="preserve"> </w:t>
            </w:r>
            <w:hyperlink r:id="rId30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/835349</w:t>
              </w:r>
              <w:r>
                <w:rPr>
                  <w:rFonts w:ascii="Times New Roman" w:hAnsi="Times New Roman"/>
                  <w:color w:val="0000FF"/>
                  <w:u w:val="single"/>
                </w:rPr>
                <w:t>d</w:t>
              </w:r>
              <w:r w:rsidRPr="005D760D">
                <w:rPr>
                  <w:rFonts w:ascii="Times New Roman" w:hAnsi="Times New Roman"/>
                  <w:color w:val="0000FF"/>
                  <w:u w:val="single"/>
                  <w:lang w:val="ru-RU"/>
                </w:rPr>
                <w:t>2</w:t>
              </w:r>
            </w:hyperlink>
          </w:p>
          <w:p w:rsidR="005D760D" w:rsidRPr="005D760D" w:rsidRDefault="005D760D" w:rsidP="005D760D">
            <w:pPr>
              <w:spacing w:after="0"/>
              <w:ind w:left="135"/>
              <w:rPr>
                <w:lang w:val="ru-RU"/>
              </w:rPr>
            </w:pPr>
            <w:hyperlink r:id="rId30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0F01E0" w:rsidTr="005D760D">
        <w:trPr>
          <w:trHeight w:val="303"/>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399"/>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Природа (заботимся об окружающей среде)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20.02</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w:t>
              </w:r>
              <w:r>
                <w:rPr>
                  <w:rFonts w:ascii="Times New Roman" w:hAnsi="Times New Roman"/>
                  <w:color w:val="0000FF"/>
                  <w:u w:val="single"/>
                </w:rPr>
                <w:t>c</w:t>
              </w:r>
              <w:r w:rsidRPr="005D760D">
                <w:rPr>
                  <w:rFonts w:ascii="Times New Roman" w:hAnsi="Times New Roman"/>
                  <w:color w:val="0000FF"/>
                  <w:u w:val="single"/>
                  <w:lang w:val="ru-RU"/>
                </w:rPr>
                <w:t>16</w:t>
              </w:r>
            </w:hyperlink>
            <w:r w:rsidRPr="005D760D">
              <w:rPr>
                <w:rFonts w:ascii="Times New Roman" w:hAnsi="Times New Roman"/>
                <w:color w:val="000000"/>
                <w:sz w:val="24"/>
                <w:lang w:val="ru-RU"/>
              </w:rPr>
              <w:t xml:space="preserve"> </w:t>
            </w:r>
            <w:hyperlink r:id="rId31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/8353599</w:t>
              </w:r>
              <w:r>
                <w:rPr>
                  <w:rFonts w:ascii="Times New Roman" w:hAnsi="Times New Roman"/>
                  <w:color w:val="0000FF"/>
                  <w:u w:val="single"/>
                </w:rPr>
                <w:t>a</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/83535120</w:t>
              </w:r>
            </w:hyperlink>
          </w:p>
        </w:tc>
      </w:tr>
      <w:tr w:rsidR="005D760D" w:rsidRPr="000F01E0" w:rsidTr="005D760D">
        <w:trPr>
          <w:trHeight w:val="266"/>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5D760D" w:rsidTr="005D760D">
        <w:trPr>
          <w:trHeight w:val="532"/>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64</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Природа: дикие и домашние животные (в зоопарке и заповеднике)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21.02</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/83535558</w:t>
              </w:r>
            </w:hyperlink>
            <w:r w:rsidRPr="005D760D">
              <w:rPr>
                <w:rFonts w:ascii="Times New Roman" w:hAnsi="Times New Roman"/>
                <w:color w:val="000000"/>
                <w:sz w:val="24"/>
                <w:lang w:val="ru-RU"/>
              </w:rPr>
              <w:t xml:space="preserve"> </w:t>
            </w:r>
            <w:hyperlink r:id="rId314">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/83535008</w:t>
              </w:r>
            </w:hyperlink>
            <w:r w:rsidRPr="005D760D">
              <w:rPr>
                <w:rFonts w:ascii="Times New Roman" w:hAnsi="Times New Roman"/>
                <w:color w:val="000000"/>
                <w:sz w:val="24"/>
                <w:lang w:val="ru-RU"/>
              </w:rPr>
              <w:t xml:space="preserve"> </w:t>
            </w:r>
            <w:hyperlink r:id="rId315">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/83534</w:t>
              </w:r>
              <w:r>
                <w:rPr>
                  <w:rFonts w:ascii="Times New Roman" w:hAnsi="Times New Roman"/>
                  <w:color w:val="0000FF"/>
                  <w:u w:val="single"/>
                </w:rPr>
                <w:t>d</w:t>
              </w:r>
              <w:r w:rsidRPr="005D760D">
                <w:rPr>
                  <w:rFonts w:ascii="Times New Roman" w:hAnsi="Times New Roman"/>
                  <w:color w:val="0000FF"/>
                  <w:u w:val="single"/>
                  <w:lang w:val="ru-RU"/>
                </w:rPr>
                <w:t>42</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af</w:t>
              </w:r>
              <w:r w:rsidRPr="005D760D">
                <w:rPr>
                  <w:rFonts w:ascii="Times New Roman" w:hAnsi="Times New Roman"/>
                  <w:color w:val="0000FF"/>
                  <w:u w:val="single"/>
                  <w:lang w:val="ru-RU"/>
                </w:rPr>
                <w:t>04</w:t>
              </w:r>
            </w:hyperlink>
            <w:r w:rsidRPr="005D760D">
              <w:rPr>
                <w:rFonts w:ascii="Times New Roman" w:hAnsi="Times New Roman"/>
                <w:color w:val="000000"/>
                <w:sz w:val="24"/>
                <w:lang w:val="ru-RU"/>
              </w:rPr>
              <w:t xml:space="preserve"> </w:t>
            </w:r>
            <w:hyperlink r:id="rId31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/83535</w:t>
              </w:r>
              <w:r>
                <w:rPr>
                  <w:rFonts w:ascii="Times New Roman" w:hAnsi="Times New Roman"/>
                  <w:color w:val="0000FF"/>
                  <w:u w:val="single"/>
                </w:rPr>
                <w:t>c</w:t>
              </w:r>
              <w:r w:rsidRPr="005D760D">
                <w:rPr>
                  <w:rFonts w:ascii="Times New Roman" w:hAnsi="Times New Roman"/>
                  <w:color w:val="0000FF"/>
                  <w:u w:val="single"/>
                  <w:lang w:val="ru-RU"/>
                </w:rPr>
                <w:t>4</w:t>
              </w:r>
              <w:r>
                <w:rPr>
                  <w:rFonts w:ascii="Times New Roman" w:hAnsi="Times New Roman"/>
                  <w:color w:val="0000FF"/>
                  <w:u w:val="single"/>
                </w:rPr>
                <w:t>c</w:t>
              </w:r>
            </w:hyperlink>
          </w:p>
        </w:tc>
      </w:tr>
      <w:tr w:rsidR="005D760D" w:rsidRPr="005D760D" w:rsidTr="005D760D">
        <w:trPr>
          <w:trHeight w:val="465"/>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0F01E0" w:rsidTr="005D760D">
        <w:trPr>
          <w:trHeight w:val="36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Природа: дикие и домашние животные (национальные парки)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26.02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a</w:t>
              </w:r>
              <w:r w:rsidRPr="008311BE">
                <w:rPr>
                  <w:rFonts w:ascii="Times New Roman" w:hAnsi="Times New Roman"/>
                  <w:color w:val="0000FF"/>
                  <w:u w:val="single"/>
                  <w:lang w:val="ru-RU"/>
                </w:rPr>
                <w:t>202</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b</w:t>
              </w:r>
              <w:r w:rsidRPr="008311BE">
                <w:rPr>
                  <w:rFonts w:ascii="Times New Roman" w:hAnsi="Times New Roman"/>
                  <w:color w:val="0000FF"/>
                  <w:u w:val="single"/>
                  <w:lang w:val="ru-RU"/>
                </w:rPr>
                <w:t>16</w:t>
              </w:r>
            </w:hyperlink>
          </w:p>
        </w:tc>
      </w:tr>
      <w:tr w:rsidR="005D760D" w:rsidRPr="000F01E0" w:rsidTr="005D760D">
        <w:trPr>
          <w:trHeight w:val="299"/>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499"/>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66</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Природа (помощь окружающей среде)</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27.02</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b</w:t>
              </w:r>
              <w:r w:rsidRPr="008311BE">
                <w:rPr>
                  <w:rFonts w:ascii="Times New Roman" w:hAnsi="Times New Roman"/>
                  <w:color w:val="0000FF"/>
                  <w:u w:val="single"/>
                  <w:lang w:val="ru-RU"/>
                </w:rPr>
                <w:t>16</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/83535</w:t>
              </w:r>
              <w:r>
                <w:rPr>
                  <w:rFonts w:ascii="Times New Roman" w:hAnsi="Times New Roman"/>
                  <w:color w:val="0000FF"/>
                  <w:u w:val="single"/>
                </w:rPr>
                <w:t>f</w:t>
              </w:r>
              <w:r w:rsidRPr="005D760D">
                <w:rPr>
                  <w:rFonts w:ascii="Times New Roman" w:hAnsi="Times New Roman"/>
                  <w:color w:val="0000FF"/>
                  <w:u w:val="single"/>
                  <w:lang w:val="ru-RU"/>
                </w:rPr>
                <w:t>1</w:t>
              </w:r>
              <w:r>
                <w:rPr>
                  <w:rFonts w:ascii="Times New Roman" w:hAnsi="Times New Roman"/>
                  <w:color w:val="0000FF"/>
                  <w:u w:val="single"/>
                </w:rPr>
                <w:t>c</w:t>
              </w:r>
            </w:hyperlink>
          </w:p>
        </w:tc>
      </w:tr>
      <w:tr w:rsidR="005D760D" w:rsidRPr="000F01E0" w:rsidTr="005D760D">
        <w:trPr>
          <w:trHeight w:val="445"/>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8311BE" w:rsidTr="005D760D">
        <w:trPr>
          <w:trHeight w:val="155"/>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67</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Природа (флора и фауна)</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28.02</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/8353616</w:t>
              </w:r>
              <w:r>
                <w:rPr>
                  <w:rFonts w:ascii="Times New Roman" w:hAnsi="Times New Roman"/>
                  <w:color w:val="0000FF"/>
                  <w:u w:val="single"/>
                </w:rPr>
                <w:t>a</w:t>
              </w:r>
            </w:hyperlink>
            <w:r w:rsidRPr="005D760D">
              <w:rPr>
                <w:rFonts w:ascii="Times New Roman" w:hAnsi="Times New Roman"/>
                <w:color w:val="000000"/>
                <w:sz w:val="24"/>
                <w:lang w:val="ru-RU"/>
              </w:rPr>
              <w:t xml:space="preserve"> </w:t>
            </w:r>
            <w:hyperlink r:id="rId323">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/835363</w:t>
              </w:r>
              <w:r>
                <w:rPr>
                  <w:rFonts w:ascii="Times New Roman" w:hAnsi="Times New Roman"/>
                  <w:color w:val="0000FF"/>
                  <w:u w:val="single"/>
                </w:rPr>
                <w:t>b</w:t>
              </w:r>
              <w:r w:rsidRPr="005D760D">
                <w:rPr>
                  <w:rFonts w:ascii="Times New Roman" w:hAnsi="Times New Roman"/>
                  <w:color w:val="0000FF"/>
                  <w:u w:val="single"/>
                  <w:lang w:val="ru-RU"/>
                </w:rPr>
                <w:t>8</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f</w:t>
              </w:r>
              <w:r w:rsidRPr="008311BE">
                <w:rPr>
                  <w:rFonts w:ascii="Times New Roman" w:hAnsi="Times New Roman"/>
                  <w:color w:val="0000FF"/>
                  <w:u w:val="single"/>
                  <w:lang w:val="ru-RU"/>
                </w:rPr>
                <w:t>1</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32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d</w:t>
              </w:r>
              <w:r w:rsidRPr="008311BE">
                <w:rPr>
                  <w:rFonts w:ascii="Times New Roman" w:hAnsi="Times New Roman"/>
                  <w:color w:val="0000FF"/>
                  <w:u w:val="single"/>
                  <w:lang w:val="ru-RU"/>
                </w:rPr>
                <w:t>8</w:t>
              </w:r>
              <w:r>
                <w:rPr>
                  <w:rFonts w:ascii="Times New Roman" w:hAnsi="Times New Roman"/>
                  <w:color w:val="0000FF"/>
                  <w:u w:val="single"/>
                </w:rPr>
                <w:t>c</w:t>
              </w:r>
            </w:hyperlink>
          </w:p>
        </w:tc>
      </w:tr>
      <w:tr w:rsidR="005D760D" w:rsidRPr="008311BE" w:rsidTr="005D760D">
        <w:trPr>
          <w:trHeight w:val="188"/>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8311BE" w:rsidTr="005D760D">
        <w:trPr>
          <w:trHeight w:val="52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68</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4.03</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/8353658</w:t>
              </w:r>
              <w:r>
                <w:rPr>
                  <w:rFonts w:ascii="Times New Roman" w:hAnsi="Times New Roman"/>
                  <w:color w:val="0000FF"/>
                  <w:u w:val="single"/>
                </w:rPr>
                <w:t>e</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ab</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32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/8353832</w:t>
              </w:r>
              <w:r>
                <w:rPr>
                  <w:rFonts w:ascii="Times New Roman" w:hAnsi="Times New Roman"/>
                  <w:color w:val="0000FF"/>
                  <w:u w:val="single"/>
                </w:rPr>
                <w:t>a</w:t>
              </w:r>
            </w:hyperlink>
            <w:r w:rsidRPr="008311BE">
              <w:rPr>
                <w:rFonts w:ascii="Times New Roman" w:hAnsi="Times New Roman"/>
                <w:color w:val="000000"/>
                <w:sz w:val="24"/>
                <w:lang w:val="ru-RU"/>
              </w:rPr>
              <w:t xml:space="preserve"> </w:t>
            </w:r>
            <w:hyperlink r:id="rId32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/835385</w:t>
              </w:r>
              <w:r>
                <w:rPr>
                  <w:rFonts w:ascii="Times New Roman" w:hAnsi="Times New Roman"/>
                  <w:color w:val="0000FF"/>
                  <w:u w:val="single"/>
                </w:rPr>
                <w:t>dc</w:t>
              </w:r>
            </w:hyperlink>
          </w:p>
        </w:tc>
      </w:tr>
      <w:tr w:rsidR="005D760D" w:rsidRPr="008311BE" w:rsidTr="005D760D">
        <w:trPr>
          <w:trHeight w:val="476"/>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0F01E0" w:rsidTr="005D760D">
        <w:trPr>
          <w:trHeight w:val="63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69</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Жизнь в городе и сельской местности (особенности)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5.03</w:t>
            </w:r>
          </w:p>
        </w:tc>
        <w:tc>
          <w:tcPr>
            <w:tcW w:w="2873" w:type="dxa"/>
            <w:vMerge w:val="restart"/>
            <w:tcMar>
              <w:top w:w="50" w:type="dxa"/>
              <w:left w:w="100" w:type="dxa"/>
            </w:tcMar>
            <w:vAlign w:val="center"/>
          </w:tcPr>
          <w:p w:rsidR="005D760D" w:rsidRDefault="005D760D" w:rsidP="005D760D">
            <w:pPr>
              <w:spacing w:after="0"/>
              <w:ind w:left="135"/>
            </w:pPr>
            <w:hyperlink r:id="rId330">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782</w:t>
              </w:r>
            </w:hyperlink>
          </w:p>
        </w:tc>
      </w:tr>
      <w:tr w:rsidR="005D760D" w:rsidRPr="000F01E0" w:rsidTr="005D760D">
        <w:trPr>
          <w:trHeight w:val="587"/>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Tr="005D760D">
        <w:trPr>
          <w:trHeight w:val="399"/>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70</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Жизнь в городе и сельской местности (плюсы и минусы)</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6.03</w:t>
            </w:r>
          </w:p>
        </w:tc>
        <w:tc>
          <w:tcPr>
            <w:tcW w:w="2873" w:type="dxa"/>
            <w:vMerge w:val="restart"/>
            <w:tcMar>
              <w:top w:w="50" w:type="dxa"/>
              <w:left w:w="100" w:type="dxa"/>
            </w:tcMar>
            <w:vAlign w:val="center"/>
          </w:tcPr>
          <w:p w:rsidR="005D760D" w:rsidRDefault="005D760D" w:rsidP="005D760D">
            <w:pPr>
              <w:spacing w:after="0"/>
              <w:ind w:left="135"/>
            </w:pPr>
            <w:hyperlink r:id="rId332">
              <w:r>
                <w:rPr>
                  <w:rFonts w:ascii="Times New Roman" w:hAnsi="Times New Roman"/>
                  <w:color w:val="0000FF"/>
                  <w:u w:val="single"/>
                </w:rPr>
                <w:t>https://resh.edu.ru/subject/11/7/</w:t>
              </w:r>
            </w:hyperlink>
          </w:p>
          <w:p w:rsidR="005D760D" w:rsidRDefault="005D760D" w:rsidP="005D760D">
            <w:pPr>
              <w:spacing w:after="0"/>
              <w:ind w:left="135"/>
            </w:pPr>
            <w:hyperlink r:id="rId333">
              <w:r>
                <w:rPr>
                  <w:rFonts w:ascii="Times New Roman" w:hAnsi="Times New Roman"/>
                  <w:color w:val="0000FF"/>
                  <w:u w:val="single"/>
                </w:rPr>
                <w:t>https://resh.edu.ru/subject/11/7/</w:t>
              </w:r>
            </w:hyperlink>
          </w:p>
        </w:tc>
      </w:tr>
      <w:tr w:rsidR="005D760D" w:rsidTr="005D760D">
        <w:trPr>
          <w:trHeight w:val="266"/>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Tr="005D760D">
        <w:trPr>
          <w:trHeight w:val="355"/>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Жизнь в городе и сельской местности (проблемы безопасности)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11.03</w:t>
            </w:r>
          </w:p>
        </w:tc>
        <w:tc>
          <w:tcPr>
            <w:tcW w:w="2873" w:type="dxa"/>
            <w:vMerge w:val="restart"/>
            <w:tcMar>
              <w:top w:w="50" w:type="dxa"/>
              <w:left w:w="100" w:type="dxa"/>
            </w:tcMar>
            <w:vAlign w:val="center"/>
          </w:tcPr>
          <w:p w:rsidR="005D760D" w:rsidRDefault="005D760D" w:rsidP="005D760D">
            <w:pPr>
              <w:spacing w:after="0"/>
              <w:ind w:left="135"/>
            </w:pPr>
            <w:hyperlink r:id="rId334">
              <w:r>
                <w:rPr>
                  <w:rFonts w:ascii="Times New Roman" w:hAnsi="Times New Roman"/>
                  <w:color w:val="0000FF"/>
                  <w:u w:val="single"/>
                </w:rPr>
                <w:t>https://resh.edu.ru/subject/11/7/</w:t>
              </w:r>
            </w:hyperlink>
          </w:p>
          <w:p w:rsidR="005D760D" w:rsidRDefault="005D760D" w:rsidP="005D760D">
            <w:pPr>
              <w:spacing w:after="0"/>
              <w:ind w:left="135"/>
            </w:pPr>
            <w:hyperlink r:id="rId335">
              <w:r>
                <w:rPr>
                  <w:rFonts w:ascii="Times New Roman" w:hAnsi="Times New Roman"/>
                  <w:color w:val="0000FF"/>
                  <w:u w:val="single"/>
                </w:rPr>
                <w:t>https://resh.edu.ru/subject/11/7/</w:t>
              </w:r>
            </w:hyperlink>
          </w:p>
        </w:tc>
      </w:tr>
      <w:tr w:rsidR="005D760D" w:rsidTr="005D760D">
        <w:trPr>
          <w:trHeight w:val="310"/>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Default="005D760D" w:rsidP="005D760D">
            <w:pPr>
              <w:spacing w:after="0"/>
              <w:ind w:left="135"/>
            </w:pPr>
          </w:p>
        </w:tc>
      </w:tr>
      <w:tr w:rsidR="005D760D" w:rsidRPr="005D760D" w:rsidTr="005D760D">
        <w:trPr>
          <w:trHeight w:val="37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Жизнь в городе и сельской местности (правила безопасности)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12.03</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d</w:t>
              </w:r>
              <w:r w:rsidRPr="005D760D">
                <w:rPr>
                  <w:rFonts w:ascii="Times New Roman" w:hAnsi="Times New Roman"/>
                  <w:color w:val="0000FF"/>
                  <w:u w:val="single"/>
                  <w:lang w:val="ru-RU"/>
                </w:rPr>
                <w:t>57</w:t>
              </w:r>
              <w:r>
                <w:rPr>
                  <w:rFonts w:ascii="Times New Roman" w:hAnsi="Times New Roman"/>
                  <w:color w:val="0000FF"/>
                  <w:u w:val="single"/>
                </w:rPr>
                <w:t>e</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d</w:t>
              </w:r>
              <w:r w:rsidRPr="005D760D">
                <w:rPr>
                  <w:rFonts w:ascii="Times New Roman" w:hAnsi="Times New Roman"/>
                  <w:color w:val="0000FF"/>
                  <w:u w:val="single"/>
                  <w:lang w:val="ru-RU"/>
                </w:rPr>
                <w:t>57</w:t>
              </w:r>
              <w:r>
                <w:rPr>
                  <w:rFonts w:ascii="Times New Roman" w:hAnsi="Times New Roman"/>
                  <w:color w:val="0000FF"/>
                  <w:u w:val="single"/>
                </w:rPr>
                <w:t>e</w:t>
              </w:r>
            </w:hyperlink>
          </w:p>
        </w:tc>
      </w:tr>
      <w:tr w:rsidR="005D760D" w:rsidRPr="005D760D" w:rsidTr="005D760D">
        <w:trPr>
          <w:trHeight w:val="288"/>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5D760D">
        <w:trPr>
          <w:trHeight w:val="432"/>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Жизнь в городе и сельской местности (городской транспорт)</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13.03</w:t>
            </w:r>
          </w:p>
        </w:tc>
        <w:tc>
          <w:tcPr>
            <w:tcW w:w="2873" w:type="dxa"/>
            <w:vMerge w:val="restart"/>
            <w:tcMar>
              <w:top w:w="50" w:type="dxa"/>
              <w:left w:w="100" w:type="dxa"/>
            </w:tcMar>
            <w:vAlign w:val="center"/>
          </w:tcPr>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e</w:t>
              </w:r>
              <w:r w:rsidRPr="005D760D">
                <w:rPr>
                  <w:rFonts w:ascii="Times New Roman" w:hAnsi="Times New Roman"/>
                  <w:color w:val="0000FF"/>
                  <w:u w:val="single"/>
                  <w:lang w:val="ru-RU"/>
                </w:rPr>
                <w:t>2</w:t>
              </w:r>
              <w:r>
                <w:rPr>
                  <w:rFonts w:ascii="Times New Roman" w:hAnsi="Times New Roman"/>
                  <w:color w:val="0000FF"/>
                  <w:u w:val="single"/>
                </w:rPr>
                <w:t>bc</w:t>
              </w:r>
            </w:hyperlink>
          </w:p>
          <w:p w:rsidR="005D760D" w:rsidRPr="005D760D" w:rsidRDefault="005D760D" w:rsidP="005D760D">
            <w:pPr>
              <w:spacing w:after="0"/>
              <w:ind w:left="135"/>
              <w:rPr>
                <w:lang w:val="ru-RU"/>
              </w:rPr>
            </w:pPr>
            <w:hyperlink r:id="rId339">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resh</w:t>
              </w:r>
              <w:r w:rsidRPr="005D760D">
                <w:rPr>
                  <w:rFonts w:ascii="Times New Roman" w:hAnsi="Times New Roman"/>
                  <w:color w:val="0000FF"/>
                  <w:u w:val="single"/>
                  <w:lang w:val="ru-RU"/>
                </w:rPr>
                <w:t>.</w:t>
              </w:r>
              <w:r>
                <w:rPr>
                  <w:rFonts w:ascii="Times New Roman" w:hAnsi="Times New Roman"/>
                  <w:color w:val="0000FF"/>
                  <w:u w:val="single"/>
                </w:rPr>
                <w:t>edu</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w:t>
              </w:r>
              <w:r>
                <w:rPr>
                  <w:rFonts w:ascii="Times New Roman" w:hAnsi="Times New Roman"/>
                  <w:color w:val="0000FF"/>
                  <w:u w:val="single"/>
                </w:rPr>
                <w:t>subject</w:t>
              </w:r>
              <w:r w:rsidRPr="005D760D">
                <w:rPr>
                  <w:rFonts w:ascii="Times New Roman" w:hAnsi="Times New Roman"/>
                  <w:color w:val="0000FF"/>
                  <w:u w:val="single"/>
                  <w:lang w:val="ru-RU"/>
                </w:rPr>
                <w:t>/11/7/</w:t>
              </w:r>
            </w:hyperlink>
          </w:p>
        </w:tc>
      </w:tr>
      <w:tr w:rsidR="005D760D" w:rsidRPr="005D760D" w:rsidTr="005D760D">
        <w:trPr>
          <w:trHeight w:val="233"/>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5D760D" w:rsidTr="005D760D">
        <w:trPr>
          <w:trHeight w:val="36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74</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Жизнь в городе и сельской местности (настоящее и будущее)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18.03</w:t>
            </w:r>
          </w:p>
        </w:tc>
        <w:tc>
          <w:tcPr>
            <w:tcW w:w="2873" w:type="dxa"/>
            <w:vMerge w:val="restart"/>
            <w:tcMar>
              <w:top w:w="50" w:type="dxa"/>
              <w:left w:w="100" w:type="dxa"/>
            </w:tcMar>
            <w:vAlign w:val="center"/>
          </w:tcPr>
          <w:p w:rsidR="005D760D" w:rsidRDefault="005D760D" w:rsidP="005D760D">
            <w:pPr>
              <w:spacing w:after="0"/>
              <w:ind w:left="135"/>
            </w:pPr>
            <w:hyperlink r:id="rId340">
              <w:r>
                <w:rPr>
                  <w:rFonts w:ascii="Times New Roman" w:hAnsi="Times New Roman"/>
                  <w:color w:val="0000FF"/>
                  <w:u w:val="single"/>
                </w:rPr>
                <w:t>https://resh.edu.ru/subject/11/7/</w:t>
              </w:r>
            </w:hyperlink>
          </w:p>
          <w:p w:rsidR="005D760D" w:rsidRPr="005D760D" w:rsidRDefault="005D760D" w:rsidP="005D760D">
            <w:pPr>
              <w:spacing w:after="0"/>
              <w:ind w:left="135"/>
              <w:rPr>
                <w:lang w:val="ru-RU"/>
              </w:rPr>
            </w:pPr>
            <w:r w:rsidRPr="005D760D">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5D760D">
                <w:rPr>
                  <w:rFonts w:ascii="Times New Roman" w:hAnsi="Times New Roman"/>
                  <w:color w:val="0000FF"/>
                  <w:u w:val="single"/>
                  <w:lang w:val="ru-RU"/>
                </w:rPr>
                <w:t>://</w:t>
              </w:r>
              <w:r>
                <w:rPr>
                  <w:rFonts w:ascii="Times New Roman" w:hAnsi="Times New Roman"/>
                  <w:color w:val="0000FF"/>
                  <w:u w:val="single"/>
                </w:rPr>
                <w:t>m</w:t>
              </w:r>
              <w:r w:rsidRPr="005D760D">
                <w:rPr>
                  <w:rFonts w:ascii="Times New Roman" w:hAnsi="Times New Roman"/>
                  <w:color w:val="0000FF"/>
                  <w:u w:val="single"/>
                  <w:lang w:val="ru-RU"/>
                </w:rPr>
                <w:t>.</w:t>
              </w:r>
              <w:r>
                <w:rPr>
                  <w:rFonts w:ascii="Times New Roman" w:hAnsi="Times New Roman"/>
                  <w:color w:val="0000FF"/>
                  <w:u w:val="single"/>
                </w:rPr>
                <w:t>edsoo</w:t>
              </w:r>
              <w:r w:rsidRPr="005D760D">
                <w:rPr>
                  <w:rFonts w:ascii="Times New Roman" w:hAnsi="Times New Roman"/>
                  <w:color w:val="0000FF"/>
                  <w:u w:val="single"/>
                  <w:lang w:val="ru-RU"/>
                </w:rPr>
                <w:t>.</w:t>
              </w:r>
              <w:r>
                <w:rPr>
                  <w:rFonts w:ascii="Times New Roman" w:hAnsi="Times New Roman"/>
                  <w:color w:val="0000FF"/>
                  <w:u w:val="single"/>
                </w:rPr>
                <w:t>ru</w:t>
              </w:r>
              <w:r w:rsidRPr="005D760D">
                <w:rPr>
                  <w:rFonts w:ascii="Times New Roman" w:hAnsi="Times New Roman"/>
                  <w:color w:val="0000FF"/>
                  <w:u w:val="single"/>
                  <w:lang w:val="ru-RU"/>
                </w:rPr>
                <w:t>/8352</w:t>
              </w:r>
              <w:r>
                <w:rPr>
                  <w:rFonts w:ascii="Times New Roman" w:hAnsi="Times New Roman"/>
                  <w:color w:val="0000FF"/>
                  <w:u w:val="single"/>
                </w:rPr>
                <w:t>e</w:t>
              </w:r>
              <w:r w:rsidRPr="005D760D">
                <w:rPr>
                  <w:rFonts w:ascii="Times New Roman" w:hAnsi="Times New Roman"/>
                  <w:color w:val="0000FF"/>
                  <w:u w:val="single"/>
                  <w:lang w:val="ru-RU"/>
                </w:rPr>
                <w:t>438</w:t>
              </w:r>
            </w:hyperlink>
          </w:p>
        </w:tc>
      </w:tr>
      <w:tr w:rsidR="005D760D" w:rsidRPr="005D760D" w:rsidTr="005D760D">
        <w:trPr>
          <w:trHeight w:val="299"/>
          <w:tblCellSpacing w:w="20" w:type="nil"/>
        </w:trPr>
        <w:tc>
          <w:tcPr>
            <w:tcW w:w="959" w:type="dxa"/>
            <w:vMerge/>
            <w:tcMar>
              <w:top w:w="50" w:type="dxa"/>
              <w:left w:w="100" w:type="dxa"/>
            </w:tcMar>
            <w:vAlign w:val="center"/>
          </w:tcPr>
          <w:p w:rsidR="005D760D" w:rsidRPr="005D760D"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5D760D" w:rsidRDefault="005D760D" w:rsidP="005D760D">
            <w:pPr>
              <w:spacing w:after="0"/>
              <w:ind w:left="135"/>
              <w:jc w:val="center"/>
              <w:rPr>
                <w:lang w:val="ru-RU"/>
              </w:rPr>
            </w:pPr>
          </w:p>
        </w:tc>
        <w:tc>
          <w:tcPr>
            <w:tcW w:w="1910" w:type="dxa"/>
            <w:vMerge/>
            <w:tcMar>
              <w:top w:w="50" w:type="dxa"/>
              <w:left w:w="100" w:type="dxa"/>
            </w:tcMar>
            <w:vAlign w:val="center"/>
          </w:tcPr>
          <w:p w:rsidR="005D760D" w:rsidRPr="005D760D"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5D760D"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5D760D" w:rsidRDefault="005D760D" w:rsidP="005D760D">
            <w:pPr>
              <w:spacing w:after="0"/>
              <w:ind w:left="135"/>
              <w:rPr>
                <w:lang w:val="ru-RU"/>
              </w:rPr>
            </w:pPr>
          </w:p>
        </w:tc>
      </w:tr>
      <w:tr w:rsidR="005D760D" w:rsidRPr="008311BE" w:rsidTr="005D760D">
        <w:trPr>
          <w:trHeight w:val="42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Описание родного города (села). (приводим наш район в порядок)</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19.03</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w:t>
              </w:r>
              <w:r w:rsidRPr="008311BE">
                <w:rPr>
                  <w:rFonts w:ascii="Times New Roman" w:hAnsi="Times New Roman"/>
                  <w:color w:val="0000FF"/>
                  <w:u w:val="single"/>
                  <w:lang w:val="ru-RU"/>
                </w:rPr>
                <w:t>6</w:t>
              </w:r>
              <w:r>
                <w:rPr>
                  <w:rFonts w:ascii="Times New Roman" w:hAnsi="Times New Roman"/>
                  <w:color w:val="0000FF"/>
                  <w:u w:val="single"/>
                </w:rPr>
                <w:t>cc</w:t>
              </w:r>
            </w:hyperlink>
          </w:p>
          <w:p w:rsidR="005D760D" w:rsidRPr="008311BE" w:rsidRDefault="005D760D" w:rsidP="005D760D">
            <w:pPr>
              <w:spacing w:after="0"/>
              <w:ind w:left="135"/>
              <w:rPr>
                <w:lang w:val="ru-RU"/>
              </w:rPr>
            </w:pPr>
            <w:hyperlink r:id="rId34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8311BE" w:rsidTr="005D760D">
        <w:trPr>
          <w:trHeight w:val="259"/>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0F01E0" w:rsidTr="005D760D">
        <w:trPr>
          <w:trHeight w:val="59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rPr>
                <w:rFonts w:ascii="Times New Roman" w:hAnsi="Times New Roman" w:cs="Times New Roman"/>
                <w:sz w:val="24"/>
                <w:szCs w:val="24"/>
              </w:rPr>
            </w:pPr>
            <w:r w:rsidRPr="00B26D5C">
              <w:rPr>
                <w:rFonts w:ascii="Times New Roman" w:hAnsi="Times New Roman" w:cs="Times New Roman"/>
                <w:sz w:val="24"/>
                <w:szCs w:val="24"/>
              </w:rPr>
              <w:t xml:space="preserve"> 20.03</w:t>
            </w:r>
          </w:p>
        </w:tc>
        <w:tc>
          <w:tcPr>
            <w:tcW w:w="2873" w:type="dxa"/>
            <w:vMerge w:val="restart"/>
            <w:tcMar>
              <w:top w:w="50" w:type="dxa"/>
              <w:left w:w="100" w:type="dxa"/>
            </w:tcMar>
            <w:vAlign w:val="center"/>
          </w:tcPr>
          <w:p w:rsidR="005D760D" w:rsidRDefault="005D760D" w:rsidP="005D760D">
            <w:pPr>
              <w:spacing w:after="0"/>
              <w:ind w:left="135"/>
            </w:pPr>
            <w:hyperlink r:id="rId344">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de</w:t>
              </w:r>
              <w:r w:rsidRPr="008311BE">
                <w:rPr>
                  <w:rFonts w:ascii="Times New Roman" w:hAnsi="Times New Roman"/>
                  <w:color w:val="0000FF"/>
                  <w:u w:val="single"/>
                  <w:lang w:val="ru-RU"/>
                </w:rPr>
                <w:t>34</w:t>
              </w:r>
            </w:hyperlink>
          </w:p>
        </w:tc>
      </w:tr>
      <w:tr w:rsidR="005D760D" w:rsidRPr="000F01E0" w:rsidTr="005D760D">
        <w:trPr>
          <w:trHeight w:val="388"/>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8311BE" w:rsidTr="005D760D">
        <w:trPr>
          <w:trHeight w:val="864"/>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77</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1.04</w:t>
            </w:r>
          </w:p>
        </w:tc>
        <w:tc>
          <w:tcPr>
            <w:tcW w:w="2873" w:type="dxa"/>
            <w:vMerge w:val="restart"/>
            <w:tcMar>
              <w:top w:w="50" w:type="dxa"/>
              <w:left w:w="100" w:type="dxa"/>
            </w:tcMar>
            <w:vAlign w:val="center"/>
          </w:tcPr>
          <w:p w:rsidR="005D760D" w:rsidRDefault="005D760D" w:rsidP="005D760D">
            <w:pPr>
              <w:spacing w:after="0"/>
              <w:ind w:left="135"/>
            </w:pPr>
            <w:hyperlink r:id="rId346">
              <w:r>
                <w:rPr>
                  <w:rFonts w:ascii="Times New Roman" w:hAnsi="Times New Roman"/>
                  <w:color w:val="0000FF"/>
                  <w:u w:val="single"/>
                </w:rPr>
                <w:t>https://resh.edu.ru/subject/11/7/</w:t>
              </w:r>
            </w:hyperlink>
          </w:p>
          <w:p w:rsidR="005D760D" w:rsidRDefault="005D760D" w:rsidP="005D760D">
            <w:pPr>
              <w:spacing w:after="0"/>
              <w:ind w:left="135"/>
            </w:pPr>
            <w:hyperlink r:id="rId347">
              <w:r>
                <w:rPr>
                  <w:rFonts w:ascii="Times New Roman" w:hAnsi="Times New Roman"/>
                  <w:color w:val="0000FF"/>
                  <w:u w:val="single"/>
                </w:rPr>
                <w:t>https://resh.edu.ru/subject/11/7/</w:t>
              </w:r>
            </w:hyperlink>
          </w:p>
        </w:tc>
      </w:tr>
      <w:tr w:rsidR="005D760D" w:rsidRPr="008311BE" w:rsidTr="005D760D">
        <w:trPr>
          <w:trHeight w:val="753"/>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rPr>
                <w:rFonts w:ascii="Times New Roman" w:hAnsi="Times New Roman"/>
                <w:color w:val="000000"/>
                <w:sz w:val="24"/>
              </w:rP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r>
      <w:tr w:rsidR="005D760D" w:rsidRPr="008311BE" w:rsidTr="005D760D">
        <w:trPr>
          <w:trHeight w:val="42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78</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Средства массовой информации (новостные ресурсы)</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2.04</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ee</w:t>
              </w:r>
              <w:r w:rsidRPr="008311BE">
                <w:rPr>
                  <w:rFonts w:ascii="Times New Roman" w:hAnsi="Times New Roman"/>
                  <w:color w:val="0000FF"/>
                  <w:u w:val="single"/>
                  <w:lang w:val="ru-RU"/>
                </w:rPr>
                <w:t>10</w:t>
              </w:r>
            </w:hyperlink>
          </w:p>
          <w:p w:rsidR="005D760D" w:rsidRPr="008311BE" w:rsidRDefault="005D760D" w:rsidP="005D760D">
            <w:pPr>
              <w:spacing w:after="0"/>
              <w:ind w:left="135"/>
              <w:rPr>
                <w:lang w:val="ru-RU"/>
              </w:rPr>
            </w:pPr>
            <w:hyperlink r:id="rId34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8311BE" w:rsidTr="005D760D">
        <w:trPr>
          <w:trHeight w:val="244"/>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0F01E0" w:rsidTr="005D760D">
        <w:trPr>
          <w:trHeight w:val="41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79</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Средства массовой информации (газеты)</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Borders>
              <w:right w:val="single" w:sz="4" w:space="0" w:color="auto"/>
            </w:tcBorders>
            <w:tcMar>
              <w:top w:w="50" w:type="dxa"/>
              <w:left w:w="100" w:type="dxa"/>
            </w:tcMar>
            <w:vAlign w:val="center"/>
          </w:tcPr>
          <w:p w:rsidR="005D760D" w:rsidRDefault="005D760D" w:rsidP="005D760D">
            <w:pPr>
              <w:spacing w:after="0"/>
              <w:ind w:left="135"/>
              <w:jc w:val="center"/>
            </w:pPr>
          </w:p>
        </w:tc>
        <w:tc>
          <w:tcPr>
            <w:tcW w:w="1347" w:type="dxa"/>
            <w:tcBorders>
              <w:left w:val="single" w:sz="4" w:space="0" w:color="auto"/>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3.04</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eb</w:t>
              </w:r>
              <w:r w:rsidRPr="008311BE">
                <w:rPr>
                  <w:rFonts w:ascii="Times New Roman" w:hAnsi="Times New Roman"/>
                  <w:color w:val="0000FF"/>
                  <w:u w:val="single"/>
                  <w:lang w:val="ru-RU"/>
                </w:rPr>
                <w:t>86</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f</w:t>
              </w:r>
              <w:r w:rsidRPr="008311BE">
                <w:rPr>
                  <w:rFonts w:ascii="Times New Roman" w:hAnsi="Times New Roman"/>
                  <w:color w:val="0000FF"/>
                  <w:u w:val="single"/>
                  <w:lang w:val="ru-RU"/>
                </w:rPr>
                <w:t>3</w:t>
              </w:r>
              <w:r>
                <w:rPr>
                  <w:rFonts w:ascii="Times New Roman" w:hAnsi="Times New Roman"/>
                  <w:color w:val="0000FF"/>
                  <w:u w:val="single"/>
                </w:rPr>
                <w:t>b</w:t>
              </w:r>
              <w:r w:rsidRPr="008311BE">
                <w:rPr>
                  <w:rFonts w:ascii="Times New Roman" w:hAnsi="Times New Roman"/>
                  <w:color w:val="0000FF"/>
                  <w:u w:val="single"/>
                  <w:lang w:val="ru-RU"/>
                </w:rPr>
                <w:t>0</w:t>
              </w:r>
            </w:hyperlink>
          </w:p>
        </w:tc>
      </w:tr>
      <w:tr w:rsidR="005D760D" w:rsidRPr="000F01E0" w:rsidTr="005D760D">
        <w:trPr>
          <w:trHeight w:val="270"/>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Borders>
              <w:right w:val="single" w:sz="4" w:space="0" w:color="auto"/>
            </w:tcBorders>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left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443"/>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80</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Средства массовой информации (журналы)</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8.04</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f</w:t>
              </w:r>
              <w:r w:rsidRPr="008311BE">
                <w:rPr>
                  <w:rFonts w:ascii="Times New Roman" w:hAnsi="Times New Roman"/>
                  <w:color w:val="0000FF"/>
                  <w:u w:val="single"/>
                  <w:lang w:val="ru-RU"/>
                </w:rPr>
                <w:t>86</w:t>
              </w:r>
              <w:r>
                <w:rPr>
                  <w:rFonts w:ascii="Times New Roman" w:hAnsi="Times New Roman"/>
                  <w:color w:val="0000FF"/>
                  <w:u w:val="single"/>
                </w:rPr>
                <w:t>a</w:t>
              </w:r>
            </w:hyperlink>
          </w:p>
          <w:p w:rsidR="005D760D" w:rsidRPr="008311BE" w:rsidRDefault="005D760D" w:rsidP="005D760D">
            <w:pPr>
              <w:spacing w:after="0"/>
              <w:ind w:left="135"/>
              <w:rPr>
                <w:lang w:val="ru-RU"/>
              </w:rPr>
            </w:pPr>
            <w:hyperlink r:id="rId35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0F01E0" w:rsidTr="005D760D">
        <w:trPr>
          <w:trHeight w:val="222"/>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8311BE" w:rsidTr="005D760D">
        <w:trPr>
          <w:trHeight w:val="36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81</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Средства массовой информации (телевидение)</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9.04</w:t>
            </w:r>
          </w:p>
        </w:tc>
        <w:tc>
          <w:tcPr>
            <w:tcW w:w="2873" w:type="dxa"/>
            <w:vMerge w:val="restart"/>
            <w:tcMar>
              <w:top w:w="50" w:type="dxa"/>
              <w:left w:w="100" w:type="dxa"/>
            </w:tcMar>
            <w:vAlign w:val="center"/>
          </w:tcPr>
          <w:p w:rsidR="005D760D" w:rsidRDefault="005D760D" w:rsidP="005D760D">
            <w:pPr>
              <w:spacing w:after="0"/>
              <w:ind w:left="135"/>
            </w:pPr>
            <w:hyperlink r:id="rId354">
              <w:r>
                <w:rPr>
                  <w:rFonts w:ascii="Times New Roman" w:hAnsi="Times New Roman"/>
                  <w:color w:val="0000FF"/>
                  <w:u w:val="single"/>
                </w:rPr>
                <w:t>https://resh.edu.ru/subject/11/7/</w:t>
              </w:r>
            </w:hyperlink>
          </w:p>
          <w:p w:rsidR="005D760D" w:rsidRDefault="005D760D" w:rsidP="005D760D">
            <w:pPr>
              <w:spacing w:after="0"/>
              <w:ind w:left="135"/>
            </w:pPr>
            <w:hyperlink r:id="rId355">
              <w:r>
                <w:rPr>
                  <w:rFonts w:ascii="Times New Roman" w:hAnsi="Times New Roman"/>
                  <w:color w:val="0000FF"/>
                  <w:u w:val="single"/>
                </w:rPr>
                <w:t>https://resh.edu.ru/subject/11/7/</w:t>
              </w:r>
            </w:hyperlink>
          </w:p>
        </w:tc>
      </w:tr>
      <w:tr w:rsidR="005D760D" w:rsidRPr="008311BE" w:rsidTr="005D760D">
        <w:trPr>
          <w:trHeight w:val="299"/>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r>
      <w:tr w:rsidR="005D760D" w:rsidRPr="008311BE" w:rsidTr="005D760D">
        <w:trPr>
          <w:trHeight w:val="38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82</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(радио)</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lastRenderedPageBreak/>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10.04</w:t>
            </w:r>
          </w:p>
        </w:tc>
        <w:tc>
          <w:tcPr>
            <w:tcW w:w="2873" w:type="dxa"/>
            <w:vMerge w:val="restart"/>
            <w:tcMar>
              <w:top w:w="50" w:type="dxa"/>
              <w:left w:w="100" w:type="dxa"/>
            </w:tcMar>
            <w:vAlign w:val="center"/>
          </w:tcPr>
          <w:p w:rsidR="005D760D" w:rsidRDefault="005D760D" w:rsidP="005D760D">
            <w:pPr>
              <w:spacing w:after="0"/>
              <w:ind w:left="135"/>
            </w:pPr>
            <w:hyperlink r:id="rId356">
              <w:r>
                <w:rPr>
                  <w:rFonts w:ascii="Times New Roman" w:hAnsi="Times New Roman"/>
                  <w:color w:val="0000FF"/>
                  <w:u w:val="single"/>
                </w:rPr>
                <w:t>https://resh.edu.ru/subject/11/7/</w:t>
              </w:r>
            </w:hyperlink>
          </w:p>
          <w:p w:rsidR="005D760D" w:rsidRDefault="005D760D" w:rsidP="005D760D">
            <w:pPr>
              <w:spacing w:after="0"/>
              <w:ind w:left="135"/>
            </w:pPr>
            <w:hyperlink r:id="rId357">
              <w:r>
                <w:rPr>
                  <w:rFonts w:ascii="Times New Roman" w:hAnsi="Times New Roman"/>
                  <w:color w:val="0000FF"/>
                  <w:u w:val="single"/>
                </w:rPr>
                <w:t>https://resh.edu.ru/subject/11/7/</w:t>
              </w:r>
            </w:hyperlink>
          </w:p>
        </w:tc>
      </w:tr>
      <w:tr w:rsidR="005D760D" w:rsidRPr="008311BE" w:rsidTr="005D760D">
        <w:trPr>
          <w:trHeight w:val="277"/>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r>
      <w:tr w:rsidR="005D760D" w:rsidRPr="000F01E0" w:rsidTr="005D760D">
        <w:trPr>
          <w:trHeight w:val="964"/>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83</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Средства массовой информации (интернет)</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15.04</w:t>
            </w:r>
          </w:p>
        </w:tc>
        <w:tc>
          <w:tcPr>
            <w:tcW w:w="2873" w:type="dxa"/>
            <w:vMerge w:val="restart"/>
            <w:tcMar>
              <w:top w:w="50" w:type="dxa"/>
              <w:left w:w="100" w:type="dxa"/>
            </w:tcMar>
            <w:vAlign w:val="center"/>
          </w:tcPr>
          <w:p w:rsidR="005D760D" w:rsidRDefault="005D760D" w:rsidP="005D760D">
            <w:pPr>
              <w:spacing w:after="0"/>
              <w:ind w:left="135"/>
            </w:pPr>
            <w:hyperlink r:id="rId358">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/83530</w:t>
              </w:r>
              <w:r>
                <w:rPr>
                  <w:rFonts w:ascii="Times New Roman" w:hAnsi="Times New Roman"/>
                  <w:color w:val="0000FF"/>
                  <w:u w:val="single"/>
                </w:rPr>
                <w:t>a</w:t>
              </w:r>
              <w:r w:rsidRPr="008311BE">
                <w:rPr>
                  <w:rFonts w:ascii="Times New Roman" w:hAnsi="Times New Roman"/>
                  <w:color w:val="0000FF"/>
                  <w:u w:val="single"/>
                  <w:lang w:val="ru-RU"/>
                </w:rPr>
                <w:t>30</w:t>
              </w:r>
            </w:hyperlink>
          </w:p>
        </w:tc>
      </w:tr>
      <w:tr w:rsidR="005D760D" w:rsidRPr="000F01E0" w:rsidTr="005D760D">
        <w:trPr>
          <w:trHeight w:val="554"/>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58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84</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Borders>
              <w:right w:val="single" w:sz="4" w:space="0" w:color="auto"/>
            </w:tcBorders>
            <w:tcMar>
              <w:top w:w="50" w:type="dxa"/>
              <w:left w:w="100" w:type="dxa"/>
            </w:tcMar>
            <w:vAlign w:val="center"/>
          </w:tcPr>
          <w:p w:rsidR="005D760D" w:rsidRDefault="005D760D" w:rsidP="005D760D">
            <w:pPr>
              <w:spacing w:after="0"/>
              <w:ind w:left="135"/>
              <w:jc w:val="center"/>
            </w:pPr>
          </w:p>
        </w:tc>
        <w:tc>
          <w:tcPr>
            <w:tcW w:w="1347" w:type="dxa"/>
            <w:tcBorders>
              <w:left w:val="single" w:sz="4" w:space="0" w:color="auto"/>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16.04</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/8353117</w:t>
              </w:r>
              <w:r>
                <w:rPr>
                  <w:rFonts w:ascii="Times New Roman" w:hAnsi="Times New Roman"/>
                  <w:color w:val="0000FF"/>
                  <w:u w:val="single"/>
                </w:rPr>
                <w:t>e</w:t>
              </w:r>
            </w:hyperlink>
          </w:p>
          <w:p w:rsidR="005D760D" w:rsidRPr="008311BE" w:rsidRDefault="005D760D" w:rsidP="005D760D">
            <w:pPr>
              <w:spacing w:after="0"/>
              <w:ind w:left="135"/>
              <w:rPr>
                <w:lang w:val="ru-RU"/>
              </w:rPr>
            </w:pPr>
            <w:hyperlink r:id="rId36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/11/7/</w:t>
              </w:r>
            </w:hyperlink>
          </w:p>
        </w:tc>
      </w:tr>
      <w:tr w:rsidR="005D760D" w:rsidRPr="000F01E0" w:rsidTr="005D760D">
        <w:trPr>
          <w:trHeight w:val="399"/>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Borders>
              <w:right w:val="single" w:sz="4" w:space="0" w:color="auto"/>
            </w:tcBorders>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left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8311BE" w:rsidTr="005D760D">
        <w:trPr>
          <w:trHeight w:val="69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910" w:type="dxa"/>
            <w:vMerge w:val="restart"/>
            <w:tcBorders>
              <w:right w:val="single" w:sz="4" w:space="0" w:color="auto"/>
            </w:tcBorders>
            <w:tcMar>
              <w:top w:w="50" w:type="dxa"/>
              <w:left w:w="100" w:type="dxa"/>
            </w:tcMar>
            <w:vAlign w:val="center"/>
          </w:tcPr>
          <w:p w:rsidR="005D760D" w:rsidRDefault="005D760D" w:rsidP="005D760D">
            <w:pPr>
              <w:spacing w:after="0"/>
              <w:ind w:left="135"/>
              <w:jc w:val="center"/>
            </w:pPr>
          </w:p>
        </w:tc>
        <w:tc>
          <w:tcPr>
            <w:tcW w:w="1347" w:type="dxa"/>
            <w:tcBorders>
              <w:left w:val="single" w:sz="4" w:space="0" w:color="auto"/>
              <w:bottom w:val="single" w:sz="4" w:space="0" w:color="auto"/>
            </w:tcBorders>
            <w:tcMar>
              <w:top w:w="50" w:type="dxa"/>
              <w:left w:w="100" w:type="dxa"/>
            </w:tcMar>
            <w:vAlign w:val="center"/>
          </w:tcPr>
          <w:p w:rsidR="005D760D" w:rsidRPr="00B26D5C" w:rsidRDefault="005D760D" w:rsidP="005D760D">
            <w:pPr>
              <w:spacing w:after="0"/>
              <w:ind w:left="135"/>
              <w:rPr>
                <w:rFonts w:ascii="Times New Roman" w:hAnsi="Times New Roman" w:cs="Times New Roman"/>
                <w:sz w:val="24"/>
                <w:szCs w:val="24"/>
              </w:rPr>
            </w:pPr>
            <w:r w:rsidRPr="00B26D5C">
              <w:rPr>
                <w:rFonts w:ascii="Times New Roman" w:hAnsi="Times New Roman" w:cs="Times New Roman"/>
                <w:sz w:val="24"/>
                <w:szCs w:val="24"/>
              </w:rPr>
              <w:t>17.04</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/83531</w:t>
              </w:r>
              <w:r>
                <w:rPr>
                  <w:rFonts w:ascii="Times New Roman" w:hAnsi="Times New Roman"/>
                  <w:color w:val="0000FF"/>
                  <w:u w:val="single"/>
                </w:rPr>
                <w:t>c</w:t>
              </w:r>
              <w:r w:rsidRPr="008311BE">
                <w:rPr>
                  <w:rFonts w:ascii="Times New Roman" w:hAnsi="Times New Roman"/>
                  <w:color w:val="0000FF"/>
                  <w:u w:val="single"/>
                  <w:lang w:val="ru-RU"/>
                </w:rPr>
                <w:t>3</w:t>
              </w:r>
              <w:r>
                <w:rPr>
                  <w:rFonts w:ascii="Times New Roman" w:hAnsi="Times New Roman"/>
                  <w:color w:val="0000FF"/>
                  <w:u w:val="single"/>
                </w:rPr>
                <w:t>c</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/83531</w:t>
              </w:r>
              <w:r>
                <w:rPr>
                  <w:rFonts w:ascii="Times New Roman" w:hAnsi="Times New Roman"/>
                  <w:color w:val="0000FF"/>
                  <w:u w:val="single"/>
                </w:rPr>
                <w:t>c</w:t>
              </w:r>
              <w:r w:rsidRPr="008311BE">
                <w:rPr>
                  <w:rFonts w:ascii="Times New Roman" w:hAnsi="Times New Roman"/>
                  <w:color w:val="0000FF"/>
                  <w:u w:val="single"/>
                  <w:lang w:val="ru-RU"/>
                </w:rPr>
                <w:t>3</w:t>
              </w:r>
              <w:r>
                <w:rPr>
                  <w:rFonts w:ascii="Times New Roman" w:hAnsi="Times New Roman"/>
                  <w:color w:val="0000FF"/>
                  <w:u w:val="single"/>
                </w:rPr>
                <w:t>c</w:t>
              </w:r>
            </w:hyperlink>
          </w:p>
        </w:tc>
      </w:tr>
      <w:tr w:rsidR="005D760D" w:rsidRPr="008311BE" w:rsidTr="005D760D">
        <w:trPr>
          <w:trHeight w:val="288"/>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910" w:type="dxa"/>
            <w:vMerge/>
            <w:tcBorders>
              <w:right w:val="single" w:sz="4" w:space="0" w:color="auto"/>
            </w:tcBorders>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left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8311BE" w:rsidRDefault="005D760D" w:rsidP="005D760D">
            <w:pPr>
              <w:spacing w:after="0"/>
              <w:ind w:left="135"/>
              <w:rPr>
                <w:lang w:val="ru-RU"/>
              </w:rPr>
            </w:pPr>
          </w:p>
        </w:tc>
      </w:tr>
      <w:tr w:rsidR="005D760D" w:rsidRPr="000F01E0" w:rsidTr="005D760D">
        <w:trPr>
          <w:trHeight w:val="576"/>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Страна (страны) изучаемого языка (географическое положение, столицы, население)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22.04</w:t>
            </w:r>
          </w:p>
        </w:tc>
        <w:tc>
          <w:tcPr>
            <w:tcW w:w="2873" w:type="dxa"/>
            <w:vMerge w:val="restart"/>
            <w:tcMar>
              <w:top w:w="50" w:type="dxa"/>
              <w:left w:w="100" w:type="dxa"/>
            </w:tcMar>
            <w:vAlign w:val="center"/>
          </w:tcPr>
          <w:p w:rsidR="005D760D" w:rsidRDefault="005D760D" w:rsidP="005D760D">
            <w:pPr>
              <w:spacing w:after="0"/>
              <w:ind w:left="135"/>
            </w:pPr>
            <w:hyperlink r:id="rId364">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/83531</w:t>
              </w:r>
              <w:r>
                <w:rPr>
                  <w:rFonts w:ascii="Times New Roman" w:hAnsi="Times New Roman"/>
                  <w:color w:val="0000FF"/>
                  <w:u w:val="single"/>
                </w:rPr>
                <w:t>d</w:t>
              </w:r>
              <w:r w:rsidRPr="008311BE">
                <w:rPr>
                  <w:rFonts w:ascii="Times New Roman" w:hAnsi="Times New Roman"/>
                  <w:color w:val="0000FF"/>
                  <w:u w:val="single"/>
                  <w:lang w:val="ru-RU"/>
                </w:rPr>
                <w:t>5</w:t>
              </w:r>
              <w:r>
                <w:rPr>
                  <w:rFonts w:ascii="Times New Roman" w:hAnsi="Times New Roman"/>
                  <w:color w:val="0000FF"/>
                  <w:u w:val="single"/>
                </w:rPr>
                <w:t>e</w:t>
              </w:r>
            </w:hyperlink>
          </w:p>
        </w:tc>
      </w:tr>
      <w:tr w:rsidR="005D760D" w:rsidRPr="000F01E0" w:rsidTr="005D760D">
        <w:trPr>
          <w:trHeight w:val="421"/>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8311BE" w:rsidTr="005D760D">
        <w:trPr>
          <w:trHeight w:val="89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87</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Родная страна (географическое положение, столицы, население)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23.04</w:t>
            </w:r>
          </w:p>
        </w:tc>
        <w:tc>
          <w:tcPr>
            <w:tcW w:w="2873" w:type="dxa"/>
            <w:vMerge w:val="restart"/>
            <w:tcMar>
              <w:top w:w="50" w:type="dxa"/>
              <w:left w:w="100" w:type="dxa"/>
            </w:tcMar>
            <w:vAlign w:val="center"/>
          </w:tcPr>
          <w:p w:rsidR="005D760D" w:rsidRDefault="005D760D" w:rsidP="005D760D">
            <w:pPr>
              <w:spacing w:after="0"/>
              <w:ind w:left="135"/>
            </w:pPr>
            <w:hyperlink r:id="rId366">
              <w:r>
                <w:rPr>
                  <w:rFonts w:ascii="Times New Roman" w:hAnsi="Times New Roman"/>
                  <w:color w:val="0000FF"/>
                  <w:u w:val="single"/>
                </w:rPr>
                <w:t>https://resh.edu.ru/subject/11/7/</w:t>
              </w:r>
            </w:hyperlink>
          </w:p>
          <w:p w:rsidR="005D760D" w:rsidRDefault="005D760D" w:rsidP="005D760D">
            <w:pPr>
              <w:spacing w:after="0"/>
              <w:ind w:left="135"/>
            </w:pPr>
            <w:hyperlink r:id="rId367">
              <w:r>
                <w:rPr>
                  <w:rFonts w:ascii="Times New Roman" w:hAnsi="Times New Roman"/>
                  <w:color w:val="0000FF"/>
                  <w:u w:val="single"/>
                </w:rPr>
                <w:t>https://resh.edu.ru/subject/11/7/</w:t>
              </w:r>
            </w:hyperlink>
          </w:p>
        </w:tc>
      </w:tr>
      <w:tr w:rsidR="005D760D" w:rsidRPr="008311BE" w:rsidTr="005D760D">
        <w:trPr>
          <w:trHeight w:val="609"/>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r>
      <w:tr w:rsidR="005D760D" w:rsidRPr="000F01E0" w:rsidTr="005D760D">
        <w:trPr>
          <w:trHeight w:val="48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88</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Страна (страны) изучаемого языка (традиции, обычаи)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24.04</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/83532</w:t>
              </w:r>
              <w:r>
                <w:rPr>
                  <w:rFonts w:ascii="Times New Roman" w:hAnsi="Times New Roman"/>
                  <w:color w:val="0000FF"/>
                  <w:u w:val="single"/>
                </w:rPr>
                <w:t>d</w:t>
              </w:r>
              <w:r w:rsidRPr="008311BE">
                <w:rPr>
                  <w:rFonts w:ascii="Times New Roman" w:hAnsi="Times New Roman"/>
                  <w:color w:val="0000FF"/>
                  <w:u w:val="single"/>
                  <w:lang w:val="ru-RU"/>
                </w:rPr>
                <w:t>08</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/83532</w:t>
              </w:r>
              <w:r>
                <w:rPr>
                  <w:rFonts w:ascii="Times New Roman" w:hAnsi="Times New Roman"/>
                  <w:color w:val="0000FF"/>
                  <w:u w:val="single"/>
                </w:rPr>
                <w:t>d</w:t>
              </w:r>
              <w:r w:rsidRPr="008311BE">
                <w:rPr>
                  <w:rFonts w:ascii="Times New Roman" w:hAnsi="Times New Roman"/>
                  <w:color w:val="0000FF"/>
                  <w:u w:val="single"/>
                  <w:lang w:val="ru-RU"/>
                </w:rPr>
                <w:t>08</w:t>
              </w:r>
            </w:hyperlink>
          </w:p>
        </w:tc>
      </w:tr>
      <w:tr w:rsidR="005D760D" w:rsidRPr="000F01E0" w:rsidTr="005D760D">
        <w:trPr>
          <w:trHeight w:val="177"/>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89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89</w:t>
            </w:r>
          </w:p>
        </w:tc>
        <w:tc>
          <w:tcPr>
            <w:tcW w:w="4163" w:type="dxa"/>
            <w:vMerge w:val="restart"/>
            <w:tcMar>
              <w:top w:w="50" w:type="dxa"/>
              <w:left w:w="100" w:type="dxa"/>
            </w:tcMar>
            <w:vAlign w:val="center"/>
          </w:tcPr>
          <w:p w:rsidR="005D760D" w:rsidRDefault="005D760D" w:rsidP="005D760D">
            <w:pPr>
              <w:spacing w:after="0"/>
              <w:ind w:left="135"/>
            </w:pPr>
            <w:r>
              <w:rPr>
                <w:rFonts w:ascii="Times New Roman" w:hAnsi="Times New Roman"/>
                <w:color w:val="000000"/>
                <w:sz w:val="24"/>
              </w:rPr>
              <w:t>Родная страна (традиции, обычаи)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29.04</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/835338</w:t>
              </w:r>
              <w:r>
                <w:rPr>
                  <w:rFonts w:ascii="Times New Roman" w:hAnsi="Times New Roman"/>
                  <w:color w:val="0000FF"/>
                  <w:u w:val="single"/>
                </w:rPr>
                <w:t>a</w:t>
              </w:r>
              <w:r w:rsidRPr="008311BE">
                <w:rPr>
                  <w:rFonts w:ascii="Times New Roman" w:hAnsi="Times New Roman"/>
                  <w:color w:val="0000FF"/>
                  <w:u w:val="single"/>
                  <w:lang w:val="ru-RU"/>
                </w:rPr>
                <w:t>2</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lastRenderedPageBreak/>
              <w:t xml:space="preserve">Биоблиотека ЦОК </w:t>
            </w:r>
            <w:hyperlink r:id="rId37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/83533564</w:t>
              </w:r>
            </w:hyperlink>
          </w:p>
        </w:tc>
      </w:tr>
      <w:tr w:rsidR="005D760D" w:rsidRPr="000F01E0" w:rsidTr="005D760D">
        <w:trPr>
          <w:trHeight w:val="321"/>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377"/>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90</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(страницы истории)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30.04</w:t>
            </w:r>
          </w:p>
        </w:tc>
        <w:tc>
          <w:tcPr>
            <w:tcW w:w="2873" w:type="dxa"/>
            <w:vMerge w:val="restart"/>
            <w:tcMar>
              <w:top w:w="50" w:type="dxa"/>
              <w:left w:w="100" w:type="dxa"/>
            </w:tcMar>
            <w:vAlign w:val="center"/>
          </w:tcPr>
          <w:p w:rsidR="005D760D" w:rsidRDefault="005D760D" w:rsidP="005D760D">
            <w:pPr>
              <w:spacing w:after="0"/>
              <w:ind w:left="135"/>
            </w:pPr>
            <w:hyperlink r:id="rId372">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w:t>
              </w:r>
              <w:r>
                <w:rPr>
                  <w:rFonts w:ascii="Times New Roman" w:hAnsi="Times New Roman"/>
                  <w:color w:val="0000FF"/>
                  <w:u w:val="single"/>
                </w:rPr>
                <w:t>b</w:t>
              </w:r>
              <w:r w:rsidRPr="008311BE">
                <w:rPr>
                  <w:rFonts w:ascii="Times New Roman" w:hAnsi="Times New Roman"/>
                  <w:color w:val="0000FF"/>
                  <w:u w:val="single"/>
                  <w:lang w:val="ru-RU"/>
                </w:rPr>
                <w:t>4</w:t>
              </w:r>
              <w:r>
                <w:rPr>
                  <w:rFonts w:ascii="Times New Roman" w:hAnsi="Times New Roman"/>
                  <w:color w:val="0000FF"/>
                  <w:u w:val="single"/>
                </w:rPr>
                <w:t>a</w:t>
              </w:r>
            </w:hyperlink>
            <w:r w:rsidRPr="008311BE">
              <w:rPr>
                <w:rFonts w:ascii="Times New Roman" w:hAnsi="Times New Roman"/>
                <w:color w:val="000000"/>
                <w:sz w:val="24"/>
                <w:lang w:val="ru-RU"/>
              </w:rPr>
              <w:t xml:space="preserve"> </w:t>
            </w:r>
            <w:hyperlink r:id="rId37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w:t>
              </w:r>
              <w:r>
                <w:rPr>
                  <w:rFonts w:ascii="Times New Roman" w:hAnsi="Times New Roman"/>
                  <w:color w:val="0000FF"/>
                  <w:u w:val="single"/>
                </w:rPr>
                <w:t>a</w:t>
              </w:r>
              <w:r w:rsidRPr="008311BE">
                <w:rPr>
                  <w:rFonts w:ascii="Times New Roman" w:hAnsi="Times New Roman"/>
                  <w:color w:val="0000FF"/>
                  <w:u w:val="single"/>
                  <w:lang w:val="ru-RU"/>
                </w:rPr>
                <w:t>14</w:t>
              </w:r>
            </w:hyperlink>
          </w:p>
        </w:tc>
      </w:tr>
      <w:tr w:rsidR="005D760D" w:rsidRPr="000F01E0" w:rsidTr="005D760D">
        <w:trPr>
          <w:trHeight w:val="620"/>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620"/>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91</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(языковые особенности)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6.05</w:t>
            </w:r>
          </w:p>
        </w:tc>
        <w:tc>
          <w:tcPr>
            <w:tcW w:w="2873" w:type="dxa"/>
            <w:vMerge w:val="restart"/>
            <w:tcMar>
              <w:top w:w="50" w:type="dxa"/>
              <w:left w:w="100" w:type="dxa"/>
            </w:tcMar>
            <w:vAlign w:val="center"/>
          </w:tcPr>
          <w:p w:rsidR="005D760D" w:rsidRDefault="005D760D" w:rsidP="005D760D">
            <w:pPr>
              <w:spacing w:after="0"/>
              <w:ind w:left="135"/>
            </w:pPr>
            <w:hyperlink r:id="rId375">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/835340</w:t>
              </w:r>
              <w:r>
                <w:rPr>
                  <w:rFonts w:ascii="Times New Roman" w:hAnsi="Times New Roman"/>
                  <w:color w:val="0000FF"/>
                  <w:u w:val="single"/>
                </w:rPr>
                <w:t>a</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37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w:t>
              </w:r>
              <w:r>
                <w:rPr>
                  <w:rFonts w:ascii="Times New Roman" w:hAnsi="Times New Roman"/>
                  <w:color w:val="0000FF"/>
                  <w:u w:val="single"/>
                </w:rPr>
                <w:t>e</w:t>
              </w:r>
              <w:r w:rsidRPr="008311BE">
                <w:rPr>
                  <w:rFonts w:ascii="Times New Roman" w:hAnsi="Times New Roman"/>
                  <w:color w:val="0000FF"/>
                  <w:u w:val="single"/>
                  <w:lang w:val="ru-RU"/>
                </w:rPr>
                <w:t>42</w:t>
              </w:r>
            </w:hyperlink>
            <w:r w:rsidRPr="008311BE">
              <w:rPr>
                <w:rFonts w:ascii="Times New Roman" w:hAnsi="Times New Roman"/>
                <w:color w:val="000000"/>
                <w:sz w:val="24"/>
                <w:lang w:val="ru-RU"/>
              </w:rPr>
              <w:t xml:space="preserve"> </w:t>
            </w:r>
            <w:hyperlink r:id="rId37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/83533</w:t>
              </w:r>
              <w:r>
                <w:rPr>
                  <w:rFonts w:ascii="Times New Roman" w:hAnsi="Times New Roman"/>
                  <w:color w:val="0000FF"/>
                  <w:u w:val="single"/>
                </w:rPr>
                <w:t>f</w:t>
              </w:r>
              <w:r w:rsidRPr="008311BE">
                <w:rPr>
                  <w:rFonts w:ascii="Times New Roman" w:hAnsi="Times New Roman"/>
                  <w:color w:val="0000FF"/>
                  <w:u w:val="single"/>
                  <w:lang w:val="ru-RU"/>
                </w:rPr>
                <w:t>78</w:t>
              </w:r>
            </w:hyperlink>
          </w:p>
        </w:tc>
      </w:tr>
      <w:tr w:rsidR="005D760D" w:rsidRPr="000F01E0" w:rsidTr="005D760D">
        <w:trPr>
          <w:trHeight w:val="366"/>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8311BE" w:rsidTr="005D760D">
        <w:trPr>
          <w:trHeight w:val="609"/>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92</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(достопримечательности)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7.05</w:t>
            </w:r>
          </w:p>
        </w:tc>
        <w:tc>
          <w:tcPr>
            <w:tcW w:w="2873" w:type="dxa"/>
            <w:vMerge w:val="restart"/>
            <w:tcMar>
              <w:top w:w="50" w:type="dxa"/>
              <w:left w:w="100" w:type="dxa"/>
            </w:tcMar>
            <w:vAlign w:val="center"/>
          </w:tcPr>
          <w:p w:rsidR="005D760D" w:rsidRDefault="005D760D" w:rsidP="005D760D">
            <w:pPr>
              <w:spacing w:after="0"/>
              <w:ind w:left="135"/>
            </w:pPr>
            <w:hyperlink r:id="rId379">
              <w:r>
                <w:rPr>
                  <w:rFonts w:ascii="Times New Roman" w:hAnsi="Times New Roman"/>
                  <w:color w:val="0000FF"/>
                  <w:u w:val="single"/>
                </w:rPr>
                <w:t>https://resh.edu.ru/subject/11/7/</w:t>
              </w:r>
            </w:hyperlink>
          </w:p>
          <w:p w:rsidR="005D760D" w:rsidRDefault="005D760D" w:rsidP="005D760D">
            <w:pPr>
              <w:spacing w:after="0"/>
              <w:ind w:left="135"/>
            </w:pPr>
            <w:hyperlink r:id="rId380">
              <w:r>
                <w:rPr>
                  <w:rFonts w:ascii="Times New Roman" w:hAnsi="Times New Roman"/>
                  <w:color w:val="0000FF"/>
                  <w:u w:val="single"/>
                </w:rPr>
                <w:t>https://resh.edu.ru/subject/11/7/</w:t>
              </w:r>
            </w:hyperlink>
          </w:p>
        </w:tc>
      </w:tr>
      <w:tr w:rsidR="005D760D" w:rsidRPr="008311BE" w:rsidTr="005D760D">
        <w:trPr>
          <w:trHeight w:val="377"/>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r>
      <w:tr w:rsidR="005D760D" w:rsidRPr="008311BE" w:rsidTr="005D760D">
        <w:trPr>
          <w:trHeight w:val="1418"/>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93</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8.05</w:t>
            </w:r>
          </w:p>
        </w:tc>
        <w:tc>
          <w:tcPr>
            <w:tcW w:w="2873" w:type="dxa"/>
            <w:vMerge w:val="restart"/>
            <w:tcMar>
              <w:top w:w="50" w:type="dxa"/>
              <w:left w:w="100" w:type="dxa"/>
            </w:tcMar>
            <w:vAlign w:val="center"/>
          </w:tcPr>
          <w:p w:rsidR="005D760D" w:rsidRDefault="005D760D" w:rsidP="005D760D">
            <w:pPr>
              <w:spacing w:after="0"/>
              <w:ind w:left="135"/>
            </w:pPr>
            <w:hyperlink r:id="rId381">
              <w:r>
                <w:rPr>
                  <w:rFonts w:ascii="Times New Roman" w:hAnsi="Times New Roman"/>
                  <w:color w:val="0000FF"/>
                  <w:u w:val="single"/>
                </w:rPr>
                <w:t>https://resh.edu.ru/subject/11/7/</w:t>
              </w:r>
            </w:hyperlink>
          </w:p>
          <w:p w:rsidR="005D760D" w:rsidRDefault="005D760D" w:rsidP="005D760D">
            <w:pPr>
              <w:spacing w:after="0"/>
              <w:ind w:left="135"/>
            </w:pPr>
            <w:hyperlink r:id="rId382">
              <w:r>
                <w:rPr>
                  <w:rFonts w:ascii="Times New Roman" w:hAnsi="Times New Roman"/>
                  <w:color w:val="0000FF"/>
                  <w:u w:val="single"/>
                </w:rPr>
                <w:t>https://resh.edu.ru/subject/11/7/</w:t>
              </w:r>
            </w:hyperlink>
          </w:p>
        </w:tc>
      </w:tr>
      <w:tr w:rsidR="005D760D" w:rsidRPr="008311BE" w:rsidTr="005D760D">
        <w:trPr>
          <w:trHeight w:val="1152"/>
          <w:tblCellSpacing w:w="20" w:type="nil"/>
        </w:trPr>
        <w:tc>
          <w:tcPr>
            <w:tcW w:w="959" w:type="dxa"/>
            <w:vMerge/>
            <w:tcMar>
              <w:top w:w="50" w:type="dxa"/>
              <w:left w:w="100" w:type="dxa"/>
            </w:tcMar>
            <w:vAlign w:val="center"/>
          </w:tcPr>
          <w:p w:rsidR="005D760D" w:rsidRDefault="005D760D" w:rsidP="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rPr>
            </w:pPr>
          </w:p>
        </w:tc>
        <w:tc>
          <w:tcPr>
            <w:tcW w:w="1841" w:type="dxa"/>
            <w:vMerge/>
            <w:tcMar>
              <w:top w:w="50" w:type="dxa"/>
              <w:left w:w="100" w:type="dxa"/>
            </w:tcMar>
            <w:vAlign w:val="center"/>
          </w:tcPr>
          <w:p w:rsidR="005D760D" w:rsidRDefault="005D760D" w:rsidP="005D760D">
            <w:pPr>
              <w:spacing w:after="0"/>
              <w:ind w:left="135"/>
              <w:jc w:val="center"/>
            </w:pPr>
          </w:p>
        </w:tc>
        <w:tc>
          <w:tcPr>
            <w:tcW w:w="1910" w:type="dxa"/>
            <w:vMerge/>
            <w:tcMar>
              <w:top w:w="50" w:type="dxa"/>
              <w:left w:w="100" w:type="dxa"/>
            </w:tcMar>
            <w:vAlign w:val="center"/>
          </w:tcPr>
          <w:p w:rsidR="005D760D" w:rsidRDefault="005D760D" w:rsidP="005D760D">
            <w:pPr>
              <w:spacing w:after="0"/>
              <w:ind w:left="135"/>
              <w:jc w:val="center"/>
            </w:pPr>
          </w:p>
        </w:tc>
        <w:tc>
          <w:tcPr>
            <w:tcW w:w="1347" w:type="dxa"/>
            <w:tcBorders>
              <w:top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8311BE" w:rsidRDefault="005D760D" w:rsidP="005D760D">
            <w:pPr>
              <w:spacing w:after="0"/>
              <w:ind w:left="135"/>
              <w:rPr>
                <w:rFonts w:ascii="Times New Roman" w:hAnsi="Times New Roman"/>
                <w:color w:val="000000"/>
                <w:sz w:val="24"/>
              </w:rPr>
            </w:pPr>
          </w:p>
        </w:tc>
      </w:tr>
      <w:tr w:rsidR="005D760D" w:rsidRPr="000F01E0" w:rsidTr="005D760D">
        <w:trPr>
          <w:trHeight w:val="355"/>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94</w:t>
            </w:r>
          </w:p>
        </w:tc>
        <w:tc>
          <w:tcPr>
            <w:tcW w:w="4163" w:type="dxa"/>
            <w:vMerge w:val="restart"/>
            <w:tcMar>
              <w:top w:w="50" w:type="dxa"/>
              <w:left w:w="100" w:type="dxa"/>
            </w:tcMar>
            <w:vAlign w:val="center"/>
          </w:tcPr>
          <w:p w:rsidR="005D760D" w:rsidRDefault="005D760D" w:rsidP="005D760D">
            <w:pPr>
              <w:spacing w:after="0"/>
              <w:ind w:left="135"/>
            </w:pPr>
            <w:r w:rsidRPr="00FC1327">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947" w:type="dxa"/>
            <w:vMerge w:val="restart"/>
            <w:tcMar>
              <w:top w:w="50" w:type="dxa"/>
              <w:left w:w="100" w:type="dxa"/>
            </w:tcMar>
            <w:vAlign w:val="center"/>
          </w:tcPr>
          <w:p w:rsidR="005D760D" w:rsidRDefault="005D760D" w:rsidP="005D760D">
            <w:pPr>
              <w:spacing w:after="0"/>
              <w:ind w:left="135"/>
              <w:jc w:val="center"/>
            </w:pPr>
            <w:r>
              <w:rPr>
                <w:rFonts w:ascii="Times New Roman" w:hAnsi="Times New Roman"/>
                <w:color w:val="000000"/>
                <w:sz w:val="24"/>
              </w:rPr>
              <w:t xml:space="preserve"> 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13.05</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/8353422</w:t>
              </w:r>
              <w:r>
                <w:rPr>
                  <w:rFonts w:ascii="Times New Roman" w:hAnsi="Times New Roman"/>
                  <w:color w:val="0000FF"/>
                  <w:u w:val="single"/>
                </w:rPr>
                <w:t>a</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/83534360</w:t>
              </w:r>
            </w:hyperlink>
          </w:p>
        </w:tc>
      </w:tr>
      <w:tr w:rsidR="005D760D" w:rsidRPr="000F01E0" w:rsidTr="005D760D">
        <w:trPr>
          <w:trHeight w:val="310"/>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8311BE"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532"/>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95</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 xml:space="preserve">Выдающиеся люди страны (стран) </w:t>
            </w:r>
            <w:r w:rsidRPr="00FC1327">
              <w:rPr>
                <w:rFonts w:ascii="Times New Roman" w:hAnsi="Times New Roman"/>
                <w:color w:val="000000"/>
                <w:sz w:val="24"/>
                <w:lang w:val="ru-RU"/>
              </w:rPr>
              <w:lastRenderedPageBreak/>
              <w:t>изучаемого языка (писатели, известные произведения)</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14.05</w:t>
            </w:r>
          </w:p>
        </w:tc>
        <w:tc>
          <w:tcPr>
            <w:tcW w:w="2873" w:type="dxa"/>
            <w:vMerge w:val="restart"/>
            <w:tcMar>
              <w:top w:w="50" w:type="dxa"/>
              <w:left w:w="100" w:type="dxa"/>
            </w:tcMar>
            <w:vAlign w:val="center"/>
          </w:tcPr>
          <w:p w:rsidR="005D760D" w:rsidRDefault="005D760D" w:rsidP="005D760D">
            <w:pPr>
              <w:spacing w:after="0"/>
              <w:ind w:left="135"/>
            </w:pPr>
            <w:hyperlink r:id="rId385">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lastRenderedPageBreak/>
              <w:t xml:space="preserve">Биоблиотека ЦОК </w:t>
            </w:r>
            <w:hyperlink r:id="rId38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/83529</w:t>
              </w:r>
              <w:r>
                <w:rPr>
                  <w:rFonts w:ascii="Times New Roman" w:hAnsi="Times New Roman"/>
                  <w:color w:val="0000FF"/>
                  <w:u w:val="single"/>
                </w:rPr>
                <w:t>d</w:t>
              </w:r>
              <w:r w:rsidRPr="008311BE">
                <w:rPr>
                  <w:rFonts w:ascii="Times New Roman" w:hAnsi="Times New Roman"/>
                  <w:color w:val="0000FF"/>
                  <w:u w:val="single"/>
                  <w:lang w:val="ru-RU"/>
                </w:rPr>
                <w:t>8</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38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/835349</w:t>
              </w:r>
              <w:r>
                <w:rPr>
                  <w:rFonts w:ascii="Times New Roman" w:hAnsi="Times New Roman"/>
                  <w:color w:val="0000FF"/>
                  <w:u w:val="single"/>
                </w:rPr>
                <w:t>d</w:t>
              </w:r>
              <w:r w:rsidRPr="008311BE">
                <w:rPr>
                  <w:rFonts w:ascii="Times New Roman" w:hAnsi="Times New Roman"/>
                  <w:color w:val="0000FF"/>
                  <w:u w:val="single"/>
                  <w:lang w:val="ru-RU"/>
                </w:rPr>
                <w:t>2</w:t>
              </w:r>
            </w:hyperlink>
          </w:p>
        </w:tc>
      </w:tr>
      <w:tr w:rsidR="005D760D" w:rsidRPr="000F01E0" w:rsidTr="005D760D">
        <w:trPr>
          <w:trHeight w:val="465"/>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355"/>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lastRenderedPageBreak/>
              <w:t>96</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Выдающиеся люди страны (стран) изучаемого языка (поэты)</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15.05</w:t>
            </w:r>
          </w:p>
        </w:tc>
        <w:tc>
          <w:tcPr>
            <w:tcW w:w="2873" w:type="dxa"/>
            <w:vMerge w:val="restart"/>
            <w:tcMar>
              <w:top w:w="50" w:type="dxa"/>
              <w:left w:w="100" w:type="dxa"/>
            </w:tcMar>
            <w:vAlign w:val="center"/>
          </w:tcPr>
          <w:p w:rsidR="005D760D" w:rsidRDefault="005D760D" w:rsidP="005D760D">
            <w:pPr>
              <w:spacing w:after="0"/>
              <w:ind w:left="135"/>
            </w:pPr>
            <w:hyperlink r:id="rId388">
              <w:r>
                <w:rPr>
                  <w:rFonts w:ascii="Times New Roman" w:hAnsi="Times New Roman"/>
                  <w:color w:val="0000FF"/>
                  <w:u w:val="single"/>
                </w:rPr>
                <w:t>https://resh.edu.ru/subject/11/7/</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w:t>
              </w:r>
              <w:r>
                <w:rPr>
                  <w:rFonts w:ascii="Times New Roman" w:hAnsi="Times New Roman"/>
                  <w:color w:val="0000FF"/>
                  <w:u w:val="single"/>
                </w:rPr>
                <w:t>c</w:t>
              </w:r>
              <w:r w:rsidRPr="008311BE">
                <w:rPr>
                  <w:rFonts w:ascii="Times New Roman" w:hAnsi="Times New Roman"/>
                  <w:color w:val="0000FF"/>
                  <w:u w:val="single"/>
                  <w:lang w:val="ru-RU"/>
                </w:rPr>
                <w:t>16</w:t>
              </w:r>
            </w:hyperlink>
            <w:r w:rsidRPr="008311BE">
              <w:rPr>
                <w:rFonts w:ascii="Times New Roman" w:hAnsi="Times New Roman"/>
                <w:color w:val="000000"/>
                <w:sz w:val="24"/>
                <w:lang w:val="ru-RU"/>
              </w:rPr>
              <w:t xml:space="preserve"> </w:t>
            </w:r>
            <w:hyperlink r:id="rId39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/8353599</w:t>
              </w:r>
              <w:r>
                <w:rPr>
                  <w:rFonts w:ascii="Times New Roman" w:hAnsi="Times New Roman"/>
                  <w:color w:val="0000FF"/>
                  <w:u w:val="single"/>
                </w:rPr>
                <w:t>a</w:t>
              </w:r>
            </w:hyperlink>
          </w:p>
        </w:tc>
      </w:tr>
      <w:tr w:rsidR="005D760D" w:rsidRPr="000F01E0" w:rsidTr="005D760D">
        <w:trPr>
          <w:trHeight w:val="310"/>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355"/>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97</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Выдающиеся люди страны (стран) изучаемого языка (учёные)</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20.05</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/83535120</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/83535558</w:t>
              </w:r>
            </w:hyperlink>
            <w:r w:rsidRPr="008311BE">
              <w:rPr>
                <w:rFonts w:ascii="Times New Roman" w:hAnsi="Times New Roman"/>
                <w:color w:val="000000"/>
                <w:sz w:val="24"/>
                <w:lang w:val="ru-RU"/>
              </w:rPr>
              <w:t xml:space="preserve"> </w:t>
            </w:r>
            <w:hyperlink r:id="rId39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/83535008</w:t>
              </w:r>
            </w:hyperlink>
            <w:r w:rsidRPr="008311BE">
              <w:rPr>
                <w:rFonts w:ascii="Times New Roman" w:hAnsi="Times New Roman"/>
                <w:color w:val="000000"/>
                <w:sz w:val="24"/>
                <w:lang w:val="ru-RU"/>
              </w:rPr>
              <w:t xml:space="preserve"> </w:t>
            </w:r>
            <w:hyperlink r:id="rId39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/83534</w:t>
              </w:r>
              <w:r>
                <w:rPr>
                  <w:rFonts w:ascii="Times New Roman" w:hAnsi="Times New Roman"/>
                  <w:color w:val="0000FF"/>
                  <w:u w:val="single"/>
                </w:rPr>
                <w:t>d</w:t>
              </w:r>
              <w:r w:rsidRPr="008311BE">
                <w:rPr>
                  <w:rFonts w:ascii="Times New Roman" w:hAnsi="Times New Roman"/>
                  <w:color w:val="0000FF"/>
                  <w:u w:val="single"/>
                  <w:lang w:val="ru-RU"/>
                </w:rPr>
                <w:t>42</w:t>
              </w:r>
            </w:hyperlink>
          </w:p>
        </w:tc>
      </w:tr>
      <w:tr w:rsidR="005D760D" w:rsidRPr="000F01E0" w:rsidTr="005D760D">
        <w:trPr>
          <w:trHeight w:val="310"/>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211"/>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98</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Выдающиеся люди страны (стран) изучаемого языка (спортсмены, актёры)</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21.05</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af</w:t>
              </w:r>
              <w:r w:rsidRPr="008311BE">
                <w:rPr>
                  <w:rFonts w:ascii="Times New Roman" w:hAnsi="Times New Roman"/>
                  <w:color w:val="0000FF"/>
                  <w:u w:val="single"/>
                  <w:lang w:val="ru-RU"/>
                </w:rPr>
                <w:t>04</w:t>
              </w:r>
            </w:hyperlink>
            <w:r w:rsidRPr="008311BE">
              <w:rPr>
                <w:rFonts w:ascii="Times New Roman" w:hAnsi="Times New Roman"/>
                <w:color w:val="000000"/>
                <w:sz w:val="24"/>
                <w:lang w:val="ru-RU"/>
              </w:rPr>
              <w:t xml:space="preserve"> </w:t>
            </w:r>
            <w:hyperlink r:id="rId39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c</w:t>
              </w:r>
              <w:r w:rsidRPr="008311BE">
                <w:rPr>
                  <w:rFonts w:ascii="Times New Roman" w:hAnsi="Times New Roman"/>
                  <w:color w:val="0000FF"/>
                  <w:u w:val="single"/>
                  <w:lang w:val="ru-RU"/>
                </w:rPr>
                <w:t>4</w:t>
              </w:r>
              <w:r>
                <w:rPr>
                  <w:rFonts w:ascii="Times New Roman" w:hAnsi="Times New Roman"/>
                  <w:color w:val="0000FF"/>
                  <w:u w:val="single"/>
                </w:rPr>
                <w:t>c</w:t>
              </w:r>
            </w:hyperlink>
          </w:p>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a</w:t>
              </w:r>
              <w:r w:rsidRPr="008311BE">
                <w:rPr>
                  <w:rFonts w:ascii="Times New Roman" w:hAnsi="Times New Roman"/>
                  <w:color w:val="0000FF"/>
                  <w:u w:val="single"/>
                  <w:lang w:val="ru-RU"/>
                </w:rPr>
                <w:t>202</w:t>
              </w:r>
            </w:hyperlink>
          </w:p>
        </w:tc>
      </w:tr>
      <w:tr w:rsidR="005D760D" w:rsidRPr="000F01E0" w:rsidTr="005D760D">
        <w:trPr>
          <w:trHeight w:val="786"/>
          <w:tblCellSpacing w:w="20" w:type="nil"/>
        </w:trPr>
        <w:tc>
          <w:tcPr>
            <w:tcW w:w="959" w:type="dxa"/>
            <w:vMerge/>
            <w:tcMar>
              <w:top w:w="50" w:type="dxa"/>
              <w:left w:w="100" w:type="dxa"/>
            </w:tcMar>
            <w:vAlign w:val="center"/>
          </w:tcPr>
          <w:p w:rsidR="005D760D" w:rsidRPr="008311BE" w:rsidRDefault="005D760D" w:rsidP="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rsidP="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rsidP="005D760D">
            <w:pPr>
              <w:spacing w:after="0"/>
              <w:ind w:left="135"/>
              <w:jc w:val="center"/>
              <w:rPr>
                <w:lang w:val="ru-RU"/>
              </w:rPr>
            </w:pPr>
          </w:p>
        </w:tc>
        <w:tc>
          <w:tcPr>
            <w:tcW w:w="1910" w:type="dxa"/>
            <w:vMerge/>
            <w:tcMar>
              <w:top w:w="50" w:type="dxa"/>
              <w:left w:w="100" w:type="dxa"/>
            </w:tcMar>
            <w:vAlign w:val="center"/>
          </w:tcPr>
          <w:p w:rsidR="005D760D" w:rsidRPr="008311BE" w:rsidRDefault="005D760D" w:rsidP="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rsidP="005D760D">
            <w:pPr>
              <w:spacing w:after="0"/>
              <w:ind w:left="135"/>
              <w:rPr>
                <w:rFonts w:ascii="Times New Roman" w:hAnsi="Times New Roman"/>
                <w:color w:val="000000"/>
                <w:sz w:val="24"/>
                <w:lang w:val="ru-RU"/>
              </w:rPr>
            </w:pPr>
          </w:p>
        </w:tc>
      </w:tr>
      <w:tr w:rsidR="005D760D" w:rsidRPr="000F01E0" w:rsidTr="005D760D">
        <w:trPr>
          <w:trHeight w:val="499"/>
          <w:tblCellSpacing w:w="20" w:type="nil"/>
        </w:trPr>
        <w:tc>
          <w:tcPr>
            <w:tcW w:w="959" w:type="dxa"/>
            <w:vMerge w:val="restart"/>
            <w:tcMar>
              <w:top w:w="50" w:type="dxa"/>
              <w:left w:w="100" w:type="dxa"/>
            </w:tcMar>
            <w:vAlign w:val="center"/>
          </w:tcPr>
          <w:p w:rsidR="005D760D" w:rsidRDefault="005D760D" w:rsidP="005D760D">
            <w:pPr>
              <w:spacing w:after="0"/>
            </w:pPr>
            <w:r>
              <w:rPr>
                <w:rFonts w:ascii="Times New Roman" w:hAnsi="Times New Roman"/>
                <w:color w:val="000000"/>
                <w:sz w:val="24"/>
              </w:rPr>
              <w:t>99</w:t>
            </w:r>
          </w:p>
        </w:tc>
        <w:tc>
          <w:tcPr>
            <w:tcW w:w="4163" w:type="dxa"/>
            <w:vMerge w:val="restart"/>
            <w:tcMar>
              <w:top w:w="50" w:type="dxa"/>
              <w:left w:w="100" w:type="dxa"/>
            </w:tcMar>
            <w:vAlign w:val="center"/>
          </w:tcPr>
          <w:p w:rsidR="005D760D" w:rsidRPr="00FC1327" w:rsidRDefault="005D760D" w:rsidP="005D760D">
            <w:pPr>
              <w:spacing w:after="0"/>
              <w:ind w:left="135"/>
              <w:rPr>
                <w:lang w:val="ru-RU"/>
              </w:rPr>
            </w:pPr>
            <w:r w:rsidRPr="00FC1327">
              <w:rPr>
                <w:rFonts w:ascii="Times New Roman" w:hAnsi="Times New Roman"/>
                <w:color w:val="000000"/>
                <w:sz w:val="24"/>
                <w:lang w:val="ru-RU"/>
              </w:rPr>
              <w:t>Выдающиеся люди родной страны (спортсмены, актёры)</w:t>
            </w:r>
          </w:p>
        </w:tc>
        <w:tc>
          <w:tcPr>
            <w:tcW w:w="947" w:type="dxa"/>
            <w:vMerge w:val="restart"/>
            <w:tcMar>
              <w:top w:w="50" w:type="dxa"/>
              <w:left w:w="100" w:type="dxa"/>
            </w:tcMar>
            <w:vAlign w:val="center"/>
          </w:tcPr>
          <w:p w:rsidR="005D760D" w:rsidRDefault="005D760D" w:rsidP="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rsidP="005D760D">
            <w:pPr>
              <w:spacing w:after="0"/>
              <w:ind w:left="135"/>
              <w:jc w:val="center"/>
            </w:pPr>
          </w:p>
        </w:tc>
        <w:tc>
          <w:tcPr>
            <w:tcW w:w="1910" w:type="dxa"/>
            <w:vMerge w:val="restart"/>
            <w:tcMar>
              <w:top w:w="50" w:type="dxa"/>
              <w:left w:w="100" w:type="dxa"/>
            </w:tcMar>
            <w:vAlign w:val="center"/>
          </w:tcPr>
          <w:p w:rsidR="005D760D" w:rsidRDefault="005D760D" w:rsidP="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22.05</w:t>
            </w:r>
          </w:p>
        </w:tc>
        <w:tc>
          <w:tcPr>
            <w:tcW w:w="2873" w:type="dxa"/>
            <w:vMerge w:val="restart"/>
            <w:tcMar>
              <w:top w:w="50" w:type="dxa"/>
              <w:left w:w="100" w:type="dxa"/>
            </w:tcMar>
            <w:vAlign w:val="center"/>
          </w:tcPr>
          <w:p w:rsidR="005D760D" w:rsidRPr="008311BE" w:rsidRDefault="005D760D" w:rsidP="005D760D">
            <w:pPr>
              <w:spacing w:after="0"/>
              <w:ind w:left="135"/>
              <w:rPr>
                <w:lang w:val="ru-RU"/>
              </w:rPr>
            </w:pPr>
            <w:r w:rsidRPr="008311BE">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/83535</w:t>
              </w:r>
              <w:r>
                <w:rPr>
                  <w:rFonts w:ascii="Times New Roman" w:hAnsi="Times New Roman"/>
                  <w:color w:val="0000FF"/>
                  <w:u w:val="single"/>
                </w:rPr>
                <w:t>b</w:t>
              </w:r>
              <w:r w:rsidRPr="008311BE">
                <w:rPr>
                  <w:rFonts w:ascii="Times New Roman" w:hAnsi="Times New Roman"/>
                  <w:color w:val="0000FF"/>
                  <w:u w:val="single"/>
                  <w:lang w:val="ru-RU"/>
                </w:rPr>
                <w:t>16</w:t>
              </w:r>
            </w:hyperlink>
          </w:p>
        </w:tc>
      </w:tr>
      <w:tr w:rsidR="005D760D" w:rsidRPr="000F01E0" w:rsidTr="005D760D">
        <w:trPr>
          <w:trHeight w:val="445"/>
          <w:tblCellSpacing w:w="20" w:type="nil"/>
        </w:trPr>
        <w:tc>
          <w:tcPr>
            <w:tcW w:w="959" w:type="dxa"/>
            <w:vMerge/>
            <w:tcMar>
              <w:top w:w="50" w:type="dxa"/>
              <w:left w:w="100" w:type="dxa"/>
            </w:tcMar>
            <w:vAlign w:val="center"/>
          </w:tcPr>
          <w:p w:rsidR="005D760D" w:rsidRPr="008311BE" w:rsidRDefault="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pPr>
              <w:spacing w:after="0"/>
              <w:ind w:left="135"/>
              <w:jc w:val="center"/>
              <w:rPr>
                <w:lang w:val="ru-RU"/>
              </w:rPr>
            </w:pPr>
          </w:p>
        </w:tc>
        <w:tc>
          <w:tcPr>
            <w:tcW w:w="1910" w:type="dxa"/>
            <w:vMerge/>
            <w:tcMar>
              <w:top w:w="50" w:type="dxa"/>
              <w:left w:w="100" w:type="dxa"/>
            </w:tcMar>
            <w:vAlign w:val="center"/>
          </w:tcPr>
          <w:p w:rsidR="005D760D" w:rsidRPr="008311BE" w:rsidRDefault="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r>
      <w:tr w:rsidR="005D760D" w:rsidRPr="000F01E0" w:rsidTr="005D760D">
        <w:trPr>
          <w:trHeight w:val="487"/>
          <w:tblCellSpacing w:w="20" w:type="nil"/>
        </w:trPr>
        <w:tc>
          <w:tcPr>
            <w:tcW w:w="959" w:type="dxa"/>
            <w:vMerge w:val="restart"/>
            <w:tcMar>
              <w:top w:w="50" w:type="dxa"/>
              <w:left w:w="100" w:type="dxa"/>
            </w:tcMar>
            <w:vAlign w:val="center"/>
          </w:tcPr>
          <w:p w:rsidR="005D760D" w:rsidRDefault="005D760D">
            <w:pPr>
              <w:spacing w:after="0"/>
            </w:pPr>
            <w:r>
              <w:rPr>
                <w:rFonts w:ascii="Times New Roman" w:hAnsi="Times New Roman"/>
                <w:color w:val="000000"/>
                <w:sz w:val="24"/>
              </w:rPr>
              <w:t>100</w:t>
            </w:r>
          </w:p>
        </w:tc>
        <w:tc>
          <w:tcPr>
            <w:tcW w:w="4163" w:type="dxa"/>
            <w:vMerge w:val="restart"/>
            <w:tcMar>
              <w:top w:w="50" w:type="dxa"/>
              <w:left w:w="100" w:type="dxa"/>
            </w:tcMar>
            <w:vAlign w:val="center"/>
          </w:tcPr>
          <w:p w:rsidR="005D760D" w:rsidRPr="00FC1327" w:rsidRDefault="005D760D">
            <w:pPr>
              <w:spacing w:after="0"/>
              <w:ind w:left="135"/>
              <w:rPr>
                <w:lang w:val="ru-RU"/>
              </w:rPr>
            </w:pPr>
            <w:r w:rsidRPr="00FC1327">
              <w:rPr>
                <w:rFonts w:ascii="Times New Roman" w:hAnsi="Times New Roman"/>
                <w:color w:val="000000"/>
                <w:sz w:val="24"/>
                <w:lang w:val="ru-RU"/>
              </w:rPr>
              <w:t>Выдающиеся люди родной страны (писатели, поэты)</w:t>
            </w:r>
          </w:p>
        </w:tc>
        <w:tc>
          <w:tcPr>
            <w:tcW w:w="947" w:type="dxa"/>
            <w:vMerge w:val="restart"/>
            <w:tcMar>
              <w:top w:w="50" w:type="dxa"/>
              <w:left w:w="100" w:type="dxa"/>
            </w:tcMar>
            <w:vAlign w:val="center"/>
          </w:tcPr>
          <w:p w:rsidR="005D760D" w:rsidRDefault="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pPr>
              <w:spacing w:after="0"/>
              <w:ind w:left="135"/>
              <w:jc w:val="center"/>
            </w:pPr>
          </w:p>
        </w:tc>
        <w:tc>
          <w:tcPr>
            <w:tcW w:w="1910" w:type="dxa"/>
            <w:vMerge w:val="restart"/>
            <w:tcMar>
              <w:top w:w="50" w:type="dxa"/>
              <w:left w:w="100" w:type="dxa"/>
            </w:tcMar>
            <w:vAlign w:val="center"/>
          </w:tcPr>
          <w:p w:rsidR="005D760D" w:rsidRDefault="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27.05</w:t>
            </w:r>
          </w:p>
        </w:tc>
        <w:tc>
          <w:tcPr>
            <w:tcW w:w="2873" w:type="dxa"/>
            <w:vMerge w:val="restart"/>
            <w:tcMar>
              <w:top w:w="50" w:type="dxa"/>
              <w:left w:w="100" w:type="dxa"/>
            </w:tcMar>
            <w:vAlign w:val="center"/>
          </w:tcPr>
          <w:p w:rsidR="005D760D" w:rsidRPr="00FC1327" w:rsidRDefault="005D760D">
            <w:pPr>
              <w:spacing w:after="0"/>
              <w:ind w:left="135"/>
              <w:rPr>
                <w:lang w:val="ru-RU"/>
              </w:rPr>
            </w:pPr>
            <w:r w:rsidRPr="00FC1327">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/83535</w:t>
              </w:r>
              <w:r>
                <w:rPr>
                  <w:rFonts w:ascii="Times New Roman" w:hAnsi="Times New Roman"/>
                  <w:color w:val="0000FF"/>
                  <w:u w:val="single"/>
                </w:rPr>
                <w:t>f</w:t>
              </w:r>
              <w:r w:rsidRPr="00FC1327">
                <w:rPr>
                  <w:rFonts w:ascii="Times New Roman" w:hAnsi="Times New Roman"/>
                  <w:color w:val="0000FF"/>
                  <w:u w:val="single"/>
                  <w:lang w:val="ru-RU"/>
                </w:rPr>
                <w:t>1</w:t>
              </w:r>
              <w:r>
                <w:rPr>
                  <w:rFonts w:ascii="Times New Roman" w:hAnsi="Times New Roman"/>
                  <w:color w:val="0000FF"/>
                  <w:u w:val="single"/>
                </w:rPr>
                <w:t>c</w:t>
              </w:r>
            </w:hyperlink>
            <w:r w:rsidRPr="00FC1327">
              <w:rPr>
                <w:rFonts w:ascii="Times New Roman" w:hAnsi="Times New Roman"/>
                <w:color w:val="000000"/>
                <w:sz w:val="24"/>
                <w:lang w:val="ru-RU"/>
              </w:rPr>
              <w:t xml:space="preserve"> </w:t>
            </w:r>
            <w:hyperlink r:id="rId40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/83535</w:t>
              </w:r>
              <w:r>
                <w:rPr>
                  <w:rFonts w:ascii="Times New Roman" w:hAnsi="Times New Roman"/>
                  <w:color w:val="0000FF"/>
                  <w:u w:val="single"/>
                </w:rPr>
                <w:t>d</w:t>
              </w:r>
              <w:r w:rsidRPr="00FC1327">
                <w:rPr>
                  <w:rFonts w:ascii="Times New Roman" w:hAnsi="Times New Roman"/>
                  <w:color w:val="0000FF"/>
                  <w:u w:val="single"/>
                  <w:lang w:val="ru-RU"/>
                </w:rPr>
                <w:t>8</w:t>
              </w:r>
              <w:r>
                <w:rPr>
                  <w:rFonts w:ascii="Times New Roman" w:hAnsi="Times New Roman"/>
                  <w:color w:val="0000FF"/>
                  <w:u w:val="single"/>
                </w:rPr>
                <w:t>c</w:t>
              </w:r>
            </w:hyperlink>
          </w:p>
        </w:tc>
      </w:tr>
      <w:tr w:rsidR="005D760D" w:rsidRPr="000F01E0" w:rsidTr="005D760D">
        <w:trPr>
          <w:trHeight w:val="443"/>
          <w:tblCellSpacing w:w="20" w:type="nil"/>
        </w:trPr>
        <w:tc>
          <w:tcPr>
            <w:tcW w:w="959" w:type="dxa"/>
            <w:vMerge/>
            <w:tcMar>
              <w:top w:w="50" w:type="dxa"/>
              <w:left w:w="100" w:type="dxa"/>
            </w:tcMar>
            <w:vAlign w:val="center"/>
          </w:tcPr>
          <w:p w:rsidR="005D760D" w:rsidRPr="008311BE" w:rsidRDefault="005D760D">
            <w:pPr>
              <w:spacing w:after="0"/>
              <w:rPr>
                <w:rFonts w:ascii="Times New Roman" w:hAnsi="Times New Roman"/>
                <w:color w:val="000000"/>
                <w:sz w:val="24"/>
                <w:lang w:val="ru-RU"/>
              </w:rPr>
            </w:pPr>
          </w:p>
        </w:tc>
        <w:tc>
          <w:tcPr>
            <w:tcW w:w="416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Pr="008311BE" w:rsidRDefault="005D760D">
            <w:pPr>
              <w:spacing w:after="0"/>
              <w:ind w:left="135"/>
              <w:jc w:val="center"/>
              <w:rPr>
                <w:lang w:val="ru-RU"/>
              </w:rPr>
            </w:pPr>
          </w:p>
        </w:tc>
        <w:tc>
          <w:tcPr>
            <w:tcW w:w="1910" w:type="dxa"/>
            <w:vMerge/>
            <w:tcMar>
              <w:top w:w="50" w:type="dxa"/>
              <w:left w:w="100" w:type="dxa"/>
            </w:tcMar>
            <w:vAlign w:val="center"/>
          </w:tcPr>
          <w:p w:rsidR="005D760D" w:rsidRPr="008311BE" w:rsidRDefault="005D760D">
            <w:pPr>
              <w:spacing w:after="0"/>
              <w:ind w:left="135"/>
              <w:jc w:val="center"/>
              <w:rPr>
                <w:lang w:val="ru-RU"/>
              </w:rPr>
            </w:pPr>
          </w:p>
        </w:tc>
        <w:tc>
          <w:tcPr>
            <w:tcW w:w="1347" w:type="dxa"/>
            <w:tcBorders>
              <w:top w:val="single" w:sz="4" w:space="0" w:color="auto"/>
            </w:tcBorders>
            <w:tcMar>
              <w:top w:w="50" w:type="dxa"/>
              <w:left w:w="100" w:type="dxa"/>
            </w:tcMar>
            <w:vAlign w:val="center"/>
          </w:tcPr>
          <w:p w:rsidR="005D760D" w:rsidRPr="008311BE" w:rsidRDefault="005D760D" w:rsidP="005D760D">
            <w:pPr>
              <w:spacing w:after="0"/>
              <w:ind w:left="135"/>
              <w:rPr>
                <w:rFonts w:ascii="Times New Roman" w:hAnsi="Times New Roman" w:cs="Times New Roman"/>
                <w:sz w:val="24"/>
                <w:szCs w:val="24"/>
                <w:lang w:val="ru-RU"/>
              </w:rPr>
            </w:pPr>
          </w:p>
        </w:tc>
        <w:tc>
          <w:tcPr>
            <w:tcW w:w="287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r>
      <w:tr w:rsidR="005D760D" w:rsidRPr="000F01E0" w:rsidTr="005D760D">
        <w:trPr>
          <w:trHeight w:val="709"/>
          <w:tblCellSpacing w:w="20" w:type="nil"/>
        </w:trPr>
        <w:tc>
          <w:tcPr>
            <w:tcW w:w="959" w:type="dxa"/>
            <w:vMerge w:val="restart"/>
            <w:tcMar>
              <w:top w:w="50" w:type="dxa"/>
              <w:left w:w="100" w:type="dxa"/>
            </w:tcMar>
            <w:vAlign w:val="center"/>
          </w:tcPr>
          <w:p w:rsidR="005D760D" w:rsidRDefault="005D760D">
            <w:pPr>
              <w:spacing w:after="0"/>
            </w:pPr>
            <w:r>
              <w:rPr>
                <w:rFonts w:ascii="Times New Roman" w:hAnsi="Times New Roman"/>
                <w:color w:val="000000"/>
                <w:sz w:val="24"/>
              </w:rPr>
              <w:t>101</w:t>
            </w:r>
          </w:p>
        </w:tc>
        <w:tc>
          <w:tcPr>
            <w:tcW w:w="4163" w:type="dxa"/>
            <w:vMerge w:val="restart"/>
            <w:tcMar>
              <w:top w:w="50" w:type="dxa"/>
              <w:left w:w="100" w:type="dxa"/>
            </w:tcMar>
            <w:vAlign w:val="center"/>
          </w:tcPr>
          <w:p w:rsidR="005D760D" w:rsidRPr="00FC1327" w:rsidRDefault="005D760D">
            <w:pPr>
              <w:spacing w:after="0"/>
              <w:ind w:left="135"/>
              <w:rPr>
                <w:lang w:val="ru-RU"/>
              </w:rPr>
            </w:pPr>
            <w:r w:rsidRPr="00FC132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47" w:type="dxa"/>
            <w:vMerge w:val="restart"/>
            <w:tcMar>
              <w:top w:w="50" w:type="dxa"/>
              <w:left w:w="100" w:type="dxa"/>
            </w:tcMar>
            <w:vAlign w:val="center"/>
          </w:tcPr>
          <w:p w:rsidR="005D760D" w:rsidRDefault="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pPr>
              <w:spacing w:after="0"/>
              <w:ind w:left="135"/>
              <w:jc w:val="center"/>
            </w:pPr>
          </w:p>
        </w:tc>
        <w:tc>
          <w:tcPr>
            <w:tcW w:w="1910" w:type="dxa"/>
            <w:vMerge w:val="restart"/>
            <w:tcMar>
              <w:top w:w="50" w:type="dxa"/>
              <w:left w:w="100" w:type="dxa"/>
            </w:tcMar>
            <w:vAlign w:val="center"/>
          </w:tcPr>
          <w:p w:rsidR="005D760D" w:rsidRDefault="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28.05</w:t>
            </w:r>
          </w:p>
        </w:tc>
        <w:tc>
          <w:tcPr>
            <w:tcW w:w="2873" w:type="dxa"/>
            <w:vMerge w:val="restart"/>
            <w:tcMar>
              <w:top w:w="50" w:type="dxa"/>
              <w:left w:w="100" w:type="dxa"/>
            </w:tcMar>
            <w:vAlign w:val="center"/>
          </w:tcPr>
          <w:p w:rsidR="005D760D" w:rsidRPr="00FC1327" w:rsidRDefault="005D760D">
            <w:pPr>
              <w:spacing w:after="0"/>
              <w:ind w:left="135"/>
              <w:rPr>
                <w:lang w:val="ru-RU"/>
              </w:rPr>
            </w:pPr>
            <w:r w:rsidRPr="00FC1327">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/8353658</w:t>
              </w:r>
              <w:r>
                <w:rPr>
                  <w:rFonts w:ascii="Times New Roman" w:hAnsi="Times New Roman"/>
                  <w:color w:val="0000FF"/>
                  <w:u w:val="single"/>
                </w:rPr>
                <w:t>e</w:t>
              </w:r>
            </w:hyperlink>
          </w:p>
        </w:tc>
      </w:tr>
      <w:tr w:rsidR="005D760D" w:rsidRPr="000F01E0" w:rsidTr="005D760D">
        <w:trPr>
          <w:trHeight w:val="587"/>
          <w:tblCellSpacing w:w="20" w:type="nil"/>
        </w:trPr>
        <w:tc>
          <w:tcPr>
            <w:tcW w:w="959" w:type="dxa"/>
            <w:vMerge/>
            <w:tcMar>
              <w:top w:w="50" w:type="dxa"/>
              <w:left w:w="100" w:type="dxa"/>
            </w:tcMar>
            <w:vAlign w:val="center"/>
          </w:tcPr>
          <w:p w:rsidR="005D760D" w:rsidRDefault="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Default="005D760D">
            <w:pPr>
              <w:spacing w:after="0"/>
              <w:ind w:left="135"/>
              <w:jc w:val="center"/>
            </w:pPr>
          </w:p>
        </w:tc>
        <w:tc>
          <w:tcPr>
            <w:tcW w:w="1910" w:type="dxa"/>
            <w:vMerge/>
            <w:tcMar>
              <w:top w:w="50" w:type="dxa"/>
              <w:left w:w="100" w:type="dxa"/>
            </w:tcMar>
            <w:vAlign w:val="center"/>
          </w:tcPr>
          <w:p w:rsidR="005D760D" w:rsidRDefault="005D760D">
            <w:pPr>
              <w:spacing w:after="0"/>
              <w:ind w:left="135"/>
              <w:jc w:val="center"/>
            </w:pPr>
          </w:p>
        </w:tc>
        <w:tc>
          <w:tcPr>
            <w:tcW w:w="1347" w:type="dxa"/>
            <w:tcBorders>
              <w:top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r>
      <w:tr w:rsidR="005D760D" w:rsidRPr="000F01E0" w:rsidTr="005D760D">
        <w:trPr>
          <w:trHeight w:val="1905"/>
          <w:tblCellSpacing w:w="20" w:type="nil"/>
        </w:trPr>
        <w:tc>
          <w:tcPr>
            <w:tcW w:w="959" w:type="dxa"/>
            <w:vMerge w:val="restart"/>
            <w:tcMar>
              <w:top w:w="50" w:type="dxa"/>
              <w:left w:w="100" w:type="dxa"/>
            </w:tcMar>
            <w:vAlign w:val="center"/>
          </w:tcPr>
          <w:p w:rsidR="005D760D" w:rsidRDefault="005D760D">
            <w:pPr>
              <w:spacing w:after="0"/>
            </w:pPr>
            <w:r>
              <w:rPr>
                <w:rFonts w:ascii="Times New Roman" w:hAnsi="Times New Roman"/>
                <w:color w:val="000000"/>
                <w:sz w:val="24"/>
              </w:rPr>
              <w:lastRenderedPageBreak/>
              <w:t>102</w:t>
            </w:r>
          </w:p>
        </w:tc>
        <w:tc>
          <w:tcPr>
            <w:tcW w:w="4163" w:type="dxa"/>
            <w:vMerge w:val="restart"/>
            <w:tcMar>
              <w:top w:w="50" w:type="dxa"/>
              <w:left w:w="100" w:type="dxa"/>
            </w:tcMar>
            <w:vAlign w:val="center"/>
          </w:tcPr>
          <w:p w:rsidR="005D760D" w:rsidRPr="00FC1327" w:rsidRDefault="005D760D">
            <w:pPr>
              <w:spacing w:after="0"/>
              <w:ind w:left="135"/>
              <w:rPr>
                <w:lang w:val="ru-RU"/>
              </w:rPr>
            </w:pPr>
            <w:r w:rsidRPr="00FC132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47" w:type="dxa"/>
            <w:vMerge w:val="restart"/>
            <w:tcMar>
              <w:top w:w="50" w:type="dxa"/>
              <w:left w:w="100" w:type="dxa"/>
            </w:tcMar>
            <w:vAlign w:val="center"/>
          </w:tcPr>
          <w:p w:rsidR="005D760D" w:rsidRDefault="005D760D">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vMerge w:val="restart"/>
            <w:tcMar>
              <w:top w:w="50" w:type="dxa"/>
              <w:left w:w="100" w:type="dxa"/>
            </w:tcMar>
            <w:vAlign w:val="center"/>
          </w:tcPr>
          <w:p w:rsidR="005D760D" w:rsidRDefault="005D760D">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5D760D" w:rsidRDefault="005D760D">
            <w:pPr>
              <w:spacing w:after="0"/>
              <w:ind w:left="135"/>
              <w:jc w:val="center"/>
            </w:pPr>
          </w:p>
        </w:tc>
        <w:tc>
          <w:tcPr>
            <w:tcW w:w="1347" w:type="dxa"/>
            <w:tcBorders>
              <w:bottom w:val="single" w:sz="4" w:space="0" w:color="auto"/>
            </w:tcBorders>
            <w:tcMar>
              <w:top w:w="50" w:type="dxa"/>
              <w:left w:w="100" w:type="dxa"/>
            </w:tcMar>
            <w:vAlign w:val="center"/>
          </w:tcPr>
          <w:p w:rsidR="005D760D" w:rsidRPr="00956ED2" w:rsidRDefault="005D760D">
            <w:pPr>
              <w:spacing w:after="0"/>
              <w:ind w:left="135"/>
              <w:rPr>
                <w:rFonts w:ascii="Times New Roman" w:hAnsi="Times New Roman" w:cs="Times New Roman"/>
                <w:sz w:val="24"/>
                <w:szCs w:val="24"/>
              </w:rPr>
            </w:pPr>
            <w:r w:rsidRPr="00956ED2">
              <w:rPr>
                <w:rFonts w:ascii="Times New Roman" w:hAnsi="Times New Roman" w:cs="Times New Roman"/>
                <w:sz w:val="24"/>
                <w:szCs w:val="24"/>
              </w:rPr>
              <w:t>29.05</w:t>
            </w:r>
          </w:p>
        </w:tc>
        <w:tc>
          <w:tcPr>
            <w:tcW w:w="2873" w:type="dxa"/>
            <w:vMerge w:val="restart"/>
            <w:tcMar>
              <w:top w:w="50" w:type="dxa"/>
              <w:left w:w="100" w:type="dxa"/>
            </w:tcMar>
            <w:vAlign w:val="center"/>
          </w:tcPr>
          <w:p w:rsidR="005D760D" w:rsidRPr="00FC1327" w:rsidRDefault="005D760D">
            <w:pPr>
              <w:spacing w:after="0"/>
              <w:ind w:left="135"/>
              <w:rPr>
                <w:lang w:val="ru-RU"/>
              </w:rPr>
            </w:pPr>
            <w:r w:rsidRPr="00FC1327">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/8353658</w:t>
              </w:r>
              <w:r>
                <w:rPr>
                  <w:rFonts w:ascii="Times New Roman" w:hAnsi="Times New Roman"/>
                  <w:color w:val="0000FF"/>
                  <w:u w:val="single"/>
                </w:rPr>
                <w:t>e</w:t>
              </w:r>
            </w:hyperlink>
          </w:p>
        </w:tc>
      </w:tr>
      <w:tr w:rsidR="005D760D" w:rsidRPr="000F01E0" w:rsidTr="005D760D">
        <w:trPr>
          <w:trHeight w:val="1630"/>
          <w:tblCellSpacing w:w="20" w:type="nil"/>
        </w:trPr>
        <w:tc>
          <w:tcPr>
            <w:tcW w:w="959" w:type="dxa"/>
            <w:vMerge/>
            <w:tcMar>
              <w:top w:w="50" w:type="dxa"/>
              <w:left w:w="100" w:type="dxa"/>
            </w:tcMar>
            <w:vAlign w:val="center"/>
          </w:tcPr>
          <w:p w:rsidR="005D760D" w:rsidRDefault="005D760D">
            <w:pPr>
              <w:spacing w:after="0"/>
              <w:rPr>
                <w:rFonts w:ascii="Times New Roman" w:hAnsi="Times New Roman"/>
                <w:color w:val="000000"/>
                <w:sz w:val="24"/>
              </w:rPr>
            </w:pPr>
          </w:p>
        </w:tc>
        <w:tc>
          <w:tcPr>
            <w:tcW w:w="416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c>
          <w:tcPr>
            <w:tcW w:w="947" w:type="dxa"/>
            <w:vMerge/>
            <w:tcMar>
              <w:top w:w="50" w:type="dxa"/>
              <w:left w:w="100" w:type="dxa"/>
            </w:tcMar>
            <w:vAlign w:val="center"/>
          </w:tcPr>
          <w:p w:rsidR="005D760D" w:rsidRPr="00FC1327" w:rsidRDefault="005D760D">
            <w:pPr>
              <w:spacing w:after="0"/>
              <w:ind w:left="135"/>
              <w:jc w:val="center"/>
              <w:rPr>
                <w:rFonts w:ascii="Times New Roman" w:hAnsi="Times New Roman"/>
                <w:color w:val="000000"/>
                <w:sz w:val="24"/>
                <w:lang w:val="ru-RU"/>
              </w:rPr>
            </w:pPr>
          </w:p>
        </w:tc>
        <w:tc>
          <w:tcPr>
            <w:tcW w:w="1841" w:type="dxa"/>
            <w:vMerge/>
            <w:tcMar>
              <w:top w:w="50" w:type="dxa"/>
              <w:left w:w="100" w:type="dxa"/>
            </w:tcMar>
            <w:vAlign w:val="center"/>
          </w:tcPr>
          <w:p w:rsidR="005D760D" w:rsidRDefault="005D760D">
            <w:pPr>
              <w:spacing w:after="0"/>
              <w:ind w:left="135"/>
              <w:jc w:val="center"/>
              <w:rPr>
                <w:rFonts w:ascii="Times New Roman" w:hAnsi="Times New Roman"/>
                <w:color w:val="000000"/>
                <w:sz w:val="24"/>
              </w:rPr>
            </w:pPr>
          </w:p>
        </w:tc>
        <w:tc>
          <w:tcPr>
            <w:tcW w:w="1910" w:type="dxa"/>
            <w:vMerge/>
            <w:tcMar>
              <w:top w:w="50" w:type="dxa"/>
              <w:left w:w="100" w:type="dxa"/>
            </w:tcMar>
            <w:vAlign w:val="center"/>
          </w:tcPr>
          <w:p w:rsidR="005D760D" w:rsidRDefault="005D760D">
            <w:pPr>
              <w:spacing w:after="0"/>
              <w:ind w:left="135"/>
              <w:jc w:val="center"/>
            </w:pPr>
          </w:p>
        </w:tc>
        <w:tc>
          <w:tcPr>
            <w:tcW w:w="1347" w:type="dxa"/>
            <w:tcBorders>
              <w:top w:val="single" w:sz="4" w:space="0" w:color="auto"/>
            </w:tcBorders>
            <w:tcMar>
              <w:top w:w="50" w:type="dxa"/>
              <w:left w:w="100" w:type="dxa"/>
            </w:tcMar>
            <w:vAlign w:val="center"/>
          </w:tcPr>
          <w:p w:rsidR="005D760D" w:rsidRPr="00956ED2" w:rsidRDefault="005D760D" w:rsidP="005D760D">
            <w:pPr>
              <w:spacing w:after="0"/>
              <w:ind w:left="135"/>
              <w:rPr>
                <w:rFonts w:ascii="Times New Roman" w:hAnsi="Times New Roman" w:cs="Times New Roman"/>
                <w:sz w:val="24"/>
                <w:szCs w:val="24"/>
              </w:rPr>
            </w:pPr>
          </w:p>
        </w:tc>
        <w:tc>
          <w:tcPr>
            <w:tcW w:w="2873" w:type="dxa"/>
            <w:vMerge/>
            <w:tcMar>
              <w:top w:w="50" w:type="dxa"/>
              <w:left w:w="100" w:type="dxa"/>
            </w:tcMar>
            <w:vAlign w:val="center"/>
          </w:tcPr>
          <w:p w:rsidR="005D760D" w:rsidRPr="00FC1327" w:rsidRDefault="005D760D">
            <w:pPr>
              <w:spacing w:after="0"/>
              <w:ind w:left="135"/>
              <w:rPr>
                <w:rFonts w:ascii="Times New Roman" w:hAnsi="Times New Roman"/>
                <w:color w:val="000000"/>
                <w:sz w:val="24"/>
                <w:lang w:val="ru-RU"/>
              </w:rPr>
            </w:pPr>
          </w:p>
        </w:tc>
      </w:tr>
      <w:tr w:rsidR="00F416FF" w:rsidTr="00A770BB">
        <w:trPr>
          <w:trHeight w:val="144"/>
          <w:tblCellSpacing w:w="20" w:type="nil"/>
        </w:trPr>
        <w:tc>
          <w:tcPr>
            <w:tcW w:w="0" w:type="auto"/>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16FF" w:rsidRDefault="00F416FF"/>
        </w:tc>
      </w:tr>
    </w:tbl>
    <w:p w:rsidR="00F416FF" w:rsidRDefault="00F416FF">
      <w:pPr>
        <w:sectPr w:rsidR="00F416FF">
          <w:pgSz w:w="16383" w:h="11906" w:orient="landscape"/>
          <w:pgMar w:top="1134" w:right="850" w:bottom="1134" w:left="1701" w:header="720" w:footer="720" w:gutter="0"/>
          <w:cols w:space="720"/>
        </w:sectPr>
      </w:pPr>
    </w:p>
    <w:p w:rsidR="00F416FF" w:rsidRDefault="00FC132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5"/>
        <w:gridCol w:w="2899"/>
        <w:gridCol w:w="1062"/>
        <w:gridCol w:w="1843"/>
        <w:gridCol w:w="1985"/>
        <w:gridCol w:w="2126"/>
        <w:gridCol w:w="3450"/>
      </w:tblGrid>
      <w:tr w:rsidR="00F416FF" w:rsidTr="008311BE">
        <w:trPr>
          <w:trHeight w:val="144"/>
          <w:tblCellSpacing w:w="20" w:type="nil"/>
        </w:trPr>
        <w:tc>
          <w:tcPr>
            <w:tcW w:w="675"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 п/п </w:t>
            </w:r>
          </w:p>
          <w:p w:rsidR="00F416FF" w:rsidRDefault="00F416FF">
            <w:pPr>
              <w:spacing w:after="0"/>
              <w:ind w:left="135"/>
            </w:pPr>
          </w:p>
        </w:tc>
        <w:tc>
          <w:tcPr>
            <w:tcW w:w="2899"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Тема урока </w:t>
            </w:r>
          </w:p>
          <w:p w:rsidR="00F416FF" w:rsidRDefault="00F416FF">
            <w:pPr>
              <w:spacing w:after="0"/>
              <w:ind w:left="135"/>
            </w:pPr>
          </w:p>
        </w:tc>
        <w:tc>
          <w:tcPr>
            <w:tcW w:w="4890" w:type="dxa"/>
            <w:gridSpan w:val="3"/>
            <w:tcMar>
              <w:top w:w="50" w:type="dxa"/>
              <w:left w:w="100" w:type="dxa"/>
            </w:tcMar>
            <w:vAlign w:val="center"/>
          </w:tcPr>
          <w:p w:rsidR="00F416FF" w:rsidRDefault="00FC1327">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Дата изучения </w:t>
            </w:r>
          </w:p>
          <w:p w:rsidR="00F416FF" w:rsidRDefault="00F416FF">
            <w:pPr>
              <w:spacing w:after="0"/>
              <w:ind w:left="135"/>
            </w:pPr>
          </w:p>
        </w:tc>
        <w:tc>
          <w:tcPr>
            <w:tcW w:w="3450" w:type="dxa"/>
            <w:vMerge w:val="restart"/>
            <w:tcMar>
              <w:top w:w="50" w:type="dxa"/>
              <w:left w:w="100" w:type="dxa"/>
            </w:tcMar>
            <w:vAlign w:val="center"/>
          </w:tcPr>
          <w:p w:rsidR="00F416FF" w:rsidRDefault="00FC1327">
            <w:pPr>
              <w:spacing w:after="0"/>
              <w:ind w:left="135"/>
            </w:pPr>
            <w:r>
              <w:rPr>
                <w:rFonts w:ascii="Times New Roman" w:hAnsi="Times New Roman"/>
                <w:b/>
                <w:color w:val="000000"/>
                <w:sz w:val="24"/>
              </w:rPr>
              <w:t xml:space="preserve">Электронные цифровые образовательные ресурсы </w:t>
            </w:r>
          </w:p>
          <w:p w:rsidR="00F416FF" w:rsidRDefault="00F416FF">
            <w:pPr>
              <w:spacing w:after="0"/>
              <w:ind w:left="135"/>
            </w:pPr>
          </w:p>
        </w:tc>
      </w:tr>
      <w:tr w:rsidR="00F416FF" w:rsidTr="008311BE">
        <w:trPr>
          <w:trHeight w:val="144"/>
          <w:tblCellSpacing w:w="20" w:type="nil"/>
        </w:trPr>
        <w:tc>
          <w:tcPr>
            <w:tcW w:w="675" w:type="dxa"/>
            <w:vMerge/>
            <w:tcBorders>
              <w:top w:val="nil"/>
            </w:tcBorders>
            <w:tcMar>
              <w:top w:w="50" w:type="dxa"/>
              <w:left w:w="100" w:type="dxa"/>
            </w:tcMar>
          </w:tcPr>
          <w:p w:rsidR="00F416FF" w:rsidRDefault="00F416FF"/>
        </w:tc>
        <w:tc>
          <w:tcPr>
            <w:tcW w:w="2899" w:type="dxa"/>
            <w:vMerge/>
            <w:tcBorders>
              <w:top w:val="nil"/>
            </w:tcBorders>
            <w:tcMar>
              <w:top w:w="50" w:type="dxa"/>
              <w:left w:w="100" w:type="dxa"/>
            </w:tcMar>
          </w:tcPr>
          <w:p w:rsidR="00F416FF" w:rsidRDefault="00F416FF"/>
        </w:tc>
        <w:tc>
          <w:tcPr>
            <w:tcW w:w="1062"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Всего </w:t>
            </w:r>
          </w:p>
          <w:p w:rsidR="00F416FF" w:rsidRDefault="00F416FF">
            <w:pPr>
              <w:spacing w:after="0"/>
              <w:ind w:left="135"/>
            </w:pPr>
          </w:p>
        </w:tc>
        <w:tc>
          <w:tcPr>
            <w:tcW w:w="1843"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Контрольные работы </w:t>
            </w:r>
          </w:p>
          <w:p w:rsidR="00F416FF" w:rsidRDefault="00F416FF">
            <w:pPr>
              <w:spacing w:after="0"/>
              <w:ind w:left="135"/>
            </w:pPr>
          </w:p>
        </w:tc>
        <w:tc>
          <w:tcPr>
            <w:tcW w:w="1985" w:type="dxa"/>
            <w:tcMar>
              <w:top w:w="50" w:type="dxa"/>
              <w:left w:w="100" w:type="dxa"/>
            </w:tcMar>
            <w:vAlign w:val="center"/>
          </w:tcPr>
          <w:p w:rsidR="00F416FF" w:rsidRDefault="00FC1327">
            <w:pPr>
              <w:spacing w:after="0"/>
              <w:ind w:left="135"/>
            </w:pPr>
            <w:r>
              <w:rPr>
                <w:rFonts w:ascii="Times New Roman" w:hAnsi="Times New Roman"/>
                <w:b/>
                <w:color w:val="000000"/>
                <w:sz w:val="24"/>
              </w:rPr>
              <w:t xml:space="preserve">Практические работы </w:t>
            </w:r>
          </w:p>
          <w:p w:rsidR="00F416FF" w:rsidRDefault="00F416FF">
            <w:pPr>
              <w:spacing w:after="0"/>
              <w:ind w:left="135"/>
            </w:pPr>
          </w:p>
        </w:tc>
        <w:tc>
          <w:tcPr>
            <w:tcW w:w="2126" w:type="dxa"/>
            <w:vMerge/>
            <w:tcBorders>
              <w:top w:val="nil"/>
            </w:tcBorders>
            <w:tcMar>
              <w:top w:w="50" w:type="dxa"/>
              <w:left w:w="100" w:type="dxa"/>
            </w:tcMar>
          </w:tcPr>
          <w:p w:rsidR="00F416FF" w:rsidRDefault="00F416FF"/>
        </w:tc>
        <w:tc>
          <w:tcPr>
            <w:tcW w:w="3450" w:type="dxa"/>
            <w:vMerge/>
            <w:tcBorders>
              <w:top w:val="nil"/>
            </w:tcBorders>
            <w:tcMar>
              <w:top w:w="50" w:type="dxa"/>
              <w:left w:w="100" w:type="dxa"/>
            </w:tcMar>
          </w:tcPr>
          <w:p w:rsidR="00F416FF" w:rsidRDefault="00F416FF"/>
        </w:tc>
      </w:tr>
      <w:tr w:rsidR="008311BE" w:rsidRPr="000F01E0" w:rsidTr="008311BE">
        <w:trPr>
          <w:trHeight w:val="893"/>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1</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Взаимоотношения в семье и с друзьями (общение с друзьями)</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4.09</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/835366</w:t>
              </w:r>
              <w:r>
                <w:rPr>
                  <w:rFonts w:ascii="Times New Roman" w:hAnsi="Times New Roman"/>
                  <w:color w:val="0000FF"/>
                  <w:u w:val="single"/>
                </w:rPr>
                <w:t>ec</w:t>
              </w:r>
            </w:hyperlink>
            <w:r w:rsidRPr="008311BE">
              <w:rPr>
                <w:rFonts w:ascii="Times New Roman" w:hAnsi="Times New Roman"/>
                <w:color w:val="000000"/>
                <w:sz w:val="24"/>
                <w:lang w:val="ru-RU"/>
              </w:rPr>
              <w:t xml:space="preserve"> </w:t>
            </w:r>
            <w:hyperlink r:id="rId40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/8353731</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40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/83537074</w:t>
              </w:r>
            </w:hyperlink>
          </w:p>
          <w:p w:rsidR="008311BE" w:rsidRPr="008311BE" w:rsidRDefault="008311BE" w:rsidP="008311BE">
            <w:pPr>
              <w:spacing w:after="0"/>
              <w:ind w:left="135"/>
              <w:rPr>
                <w:lang w:val="ru-RU"/>
              </w:rPr>
            </w:pPr>
            <w:hyperlink r:id="rId40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/11/8/</w:t>
              </w:r>
            </w:hyperlink>
          </w:p>
        </w:tc>
      </w:tr>
      <w:tr w:rsidR="008311BE" w:rsidRPr="000F01E0" w:rsidTr="008311BE">
        <w:trPr>
          <w:trHeight w:val="620"/>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Tr="008311BE">
        <w:trPr>
          <w:trHeight w:val="829"/>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2</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Взаимоотношения в семье и с друзьями (знакомство со сверстниками)</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5.09</w:t>
            </w:r>
          </w:p>
        </w:tc>
        <w:tc>
          <w:tcPr>
            <w:tcW w:w="3450" w:type="dxa"/>
            <w:vMerge w:val="restart"/>
            <w:tcMar>
              <w:top w:w="50" w:type="dxa"/>
              <w:left w:w="100" w:type="dxa"/>
            </w:tcMar>
            <w:vAlign w:val="center"/>
          </w:tcPr>
          <w:p w:rsidR="008311BE" w:rsidRDefault="008311BE" w:rsidP="008311BE">
            <w:pPr>
              <w:spacing w:after="0"/>
              <w:ind w:left="135"/>
              <w:rPr>
                <w:rFonts w:ascii="Times New Roman" w:hAnsi="Times New Roman"/>
                <w:color w:val="0000FF"/>
                <w:u w:val="single"/>
              </w:rPr>
            </w:pPr>
            <w:hyperlink r:id="rId407">
              <w:r>
                <w:rPr>
                  <w:rFonts w:ascii="Times New Roman" w:hAnsi="Times New Roman"/>
                  <w:color w:val="0000FF"/>
                  <w:u w:val="single"/>
                </w:rPr>
                <w:t>https://resh.edu.ru/subject/11/8/</w:t>
              </w:r>
            </w:hyperlink>
          </w:p>
          <w:p w:rsidR="008311BE" w:rsidRDefault="008311BE" w:rsidP="008311BE">
            <w:pPr>
              <w:spacing w:after="0"/>
              <w:ind w:left="135"/>
            </w:pPr>
            <w:hyperlink r:id="rId408">
              <w:r>
                <w:rPr>
                  <w:rFonts w:ascii="Times New Roman" w:hAnsi="Times New Roman"/>
                  <w:color w:val="0000FF"/>
                  <w:u w:val="single"/>
                </w:rPr>
                <w:t>https://resh.edu.ru/subject/11/8/</w:t>
              </w:r>
            </w:hyperlink>
          </w:p>
        </w:tc>
      </w:tr>
      <w:tr w:rsidR="008311BE" w:rsidTr="008311BE">
        <w:trPr>
          <w:trHeight w:val="474"/>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Default="008311BE" w:rsidP="008311BE">
            <w:pPr>
              <w:spacing w:after="0"/>
              <w:ind w:left="135"/>
            </w:pPr>
          </w:p>
        </w:tc>
      </w:tr>
      <w:tr w:rsidR="008311BE" w:rsidRPr="008311BE" w:rsidTr="008311BE">
        <w:trPr>
          <w:trHeight w:val="1413"/>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3</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Взаимоотношения в семье и с друзьями (вежливое общение)</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6.09</w:t>
            </w:r>
          </w:p>
        </w:tc>
        <w:tc>
          <w:tcPr>
            <w:tcW w:w="3450" w:type="dxa"/>
            <w:vMerge w:val="restart"/>
            <w:tcMar>
              <w:top w:w="50" w:type="dxa"/>
              <w:left w:w="100" w:type="dxa"/>
            </w:tcMar>
            <w:vAlign w:val="center"/>
          </w:tcPr>
          <w:p w:rsidR="008311BE" w:rsidRDefault="008311BE" w:rsidP="008311BE">
            <w:pPr>
              <w:spacing w:after="0"/>
              <w:ind w:left="135"/>
              <w:rPr>
                <w:rFonts w:ascii="Times New Roman" w:hAnsi="Times New Roman"/>
                <w:color w:val="0000FF"/>
                <w:u w:val="single"/>
              </w:rPr>
            </w:pPr>
            <w:hyperlink r:id="rId409">
              <w:r>
                <w:rPr>
                  <w:rFonts w:ascii="Times New Roman" w:hAnsi="Times New Roman"/>
                  <w:color w:val="0000FF"/>
                  <w:u w:val="single"/>
                </w:rPr>
                <w:t>https://resh.edu.ru/subject/11/8/</w:t>
              </w:r>
            </w:hyperlink>
          </w:p>
          <w:p w:rsidR="008311BE" w:rsidRPr="008311BE" w:rsidRDefault="008311BE"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/83536930</w:t>
              </w:r>
            </w:hyperlink>
            <w:r w:rsidRPr="008311BE">
              <w:rPr>
                <w:rFonts w:ascii="Times New Roman" w:hAnsi="Times New Roman"/>
                <w:color w:val="000000"/>
                <w:sz w:val="24"/>
                <w:lang w:val="ru-RU"/>
              </w:rPr>
              <w:t xml:space="preserve"> </w:t>
            </w:r>
            <w:hyperlink r:id="rId41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/83537196</w:t>
              </w:r>
            </w:hyperlink>
            <w:r w:rsidRPr="008311BE">
              <w:rPr>
                <w:rFonts w:ascii="Times New Roman" w:hAnsi="Times New Roman"/>
                <w:color w:val="000000"/>
                <w:sz w:val="24"/>
                <w:lang w:val="ru-RU"/>
              </w:rPr>
              <w:t xml:space="preserve"> </w:t>
            </w:r>
            <w:hyperlink r:id="rId41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w:t>
              </w:r>
              <w:r>
                <w:rPr>
                  <w:rFonts w:ascii="Times New Roman" w:hAnsi="Times New Roman"/>
                  <w:color w:val="0000FF"/>
                  <w:u w:val="single"/>
                </w:rPr>
                <w:t>aa</w:t>
              </w:r>
              <w:r w:rsidRPr="008311BE">
                <w:rPr>
                  <w:rFonts w:ascii="Times New Roman" w:hAnsi="Times New Roman"/>
                  <w:color w:val="0000FF"/>
                  <w:u w:val="single"/>
                  <w:lang w:val="ru-RU"/>
                </w:rPr>
                <w:t>2</w:t>
              </w:r>
            </w:hyperlink>
            <w:r w:rsidRPr="008311BE">
              <w:rPr>
                <w:rFonts w:ascii="Times New Roman" w:hAnsi="Times New Roman"/>
                <w:color w:val="000000"/>
                <w:sz w:val="24"/>
                <w:lang w:val="ru-RU"/>
              </w:rPr>
              <w:t xml:space="preserve"> </w:t>
            </w:r>
            <w:hyperlink r:id="rId41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0</w:t>
              </w:r>
              <w:r>
                <w:rPr>
                  <w:rFonts w:ascii="Times New Roman" w:hAnsi="Times New Roman"/>
                  <w:color w:val="0000FF"/>
                  <w:u w:val="single"/>
                </w:rPr>
                <w:t>ca</w:t>
              </w:r>
            </w:hyperlink>
            <w:r w:rsidRPr="008311BE">
              <w:rPr>
                <w:rFonts w:ascii="Times New Roman" w:hAnsi="Times New Roman"/>
                <w:color w:val="000000"/>
                <w:sz w:val="24"/>
                <w:lang w:val="ru-RU"/>
              </w:rPr>
              <w:t xml:space="preserve"> </w:t>
            </w:r>
            <w:hyperlink r:id="rId41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bd</w:t>
              </w:r>
              <w:r w:rsidRPr="008311BE">
                <w:rPr>
                  <w:rFonts w:ascii="Times New Roman" w:hAnsi="Times New Roman"/>
                  <w:color w:val="0000FF"/>
                  <w:u w:val="single"/>
                  <w:lang w:val="ru-RU"/>
                </w:rPr>
                <w:t>3</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41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49</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41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ca</w:t>
              </w:r>
              <w:r w:rsidRPr="008311BE">
                <w:rPr>
                  <w:rFonts w:ascii="Times New Roman" w:hAnsi="Times New Roman"/>
                  <w:color w:val="0000FF"/>
                  <w:u w:val="single"/>
                  <w:lang w:val="ru-RU"/>
                </w:rPr>
                <w:t>5</w:t>
              </w:r>
              <w:r>
                <w:rPr>
                  <w:rFonts w:ascii="Times New Roman" w:hAnsi="Times New Roman"/>
                  <w:color w:val="0000FF"/>
                  <w:u w:val="single"/>
                </w:rPr>
                <w:t>c</w:t>
              </w:r>
            </w:hyperlink>
          </w:p>
        </w:tc>
      </w:tr>
      <w:tr w:rsidR="008311BE" w:rsidRPr="008311BE" w:rsidTr="008311BE">
        <w:trPr>
          <w:trHeight w:val="1267"/>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Default="008311BE" w:rsidP="008311BE">
            <w:pPr>
              <w:spacing w:after="0"/>
              <w:ind w:left="135"/>
            </w:pPr>
          </w:p>
        </w:tc>
      </w:tr>
      <w:tr w:rsidR="008311BE" w:rsidRPr="008311BE" w:rsidTr="008311BE">
        <w:trPr>
          <w:trHeight w:val="829"/>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4</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Взаимоотношения в семье и с друзьями (семейные праздники)</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11.09</w:t>
            </w:r>
          </w:p>
        </w:tc>
        <w:tc>
          <w:tcPr>
            <w:tcW w:w="3450" w:type="dxa"/>
            <w:vMerge w:val="restart"/>
            <w:tcMar>
              <w:top w:w="50" w:type="dxa"/>
              <w:left w:w="100" w:type="dxa"/>
            </w:tcMar>
            <w:vAlign w:val="center"/>
          </w:tcPr>
          <w:p w:rsidR="008311BE" w:rsidRPr="008311BE" w:rsidRDefault="008311BE"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/8353680</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41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w:t>
              </w:r>
              <w:r>
                <w:rPr>
                  <w:rFonts w:ascii="Times New Roman" w:hAnsi="Times New Roman"/>
                  <w:color w:val="0000FF"/>
                  <w:u w:val="single"/>
                </w:rPr>
                <w:t>cfa</w:t>
              </w:r>
            </w:hyperlink>
            <w:r w:rsidRPr="008311BE">
              <w:rPr>
                <w:rFonts w:ascii="Times New Roman" w:hAnsi="Times New Roman"/>
                <w:color w:val="000000"/>
                <w:sz w:val="24"/>
                <w:lang w:val="ru-RU"/>
              </w:rPr>
              <w:t xml:space="preserve"> </w:t>
            </w:r>
            <w:hyperlink r:id="rId41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bef</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42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30</w:t>
              </w:r>
              <w:r>
                <w:rPr>
                  <w:rFonts w:ascii="Times New Roman" w:hAnsi="Times New Roman"/>
                  <w:color w:val="0000FF"/>
                  <w:u w:val="single"/>
                </w:rPr>
                <w:t>e</w:t>
              </w:r>
            </w:hyperlink>
          </w:p>
        </w:tc>
      </w:tr>
      <w:tr w:rsidR="008311BE" w:rsidRPr="008311BE" w:rsidTr="008311BE">
        <w:trPr>
          <w:trHeight w:val="684"/>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8311BE" w:rsidTr="008311BE">
        <w:trPr>
          <w:trHeight w:val="210"/>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5</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 xml:space="preserve">Взаимоотношения в </w:t>
            </w:r>
            <w:r w:rsidRPr="00FC1327">
              <w:rPr>
                <w:rFonts w:ascii="Times New Roman" w:hAnsi="Times New Roman"/>
                <w:color w:val="000000"/>
                <w:sz w:val="24"/>
                <w:lang w:val="ru-RU"/>
              </w:rPr>
              <w:lastRenderedPageBreak/>
              <w:t>семье и с друзьями (поздравление с праздниками)</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12.09</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/8353759</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42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/83537754</w:t>
              </w:r>
            </w:hyperlink>
          </w:p>
          <w:p w:rsidR="008311BE" w:rsidRPr="008311BE" w:rsidRDefault="008311BE" w:rsidP="008311BE">
            <w:pPr>
              <w:rPr>
                <w:lang w:val="ru-RU"/>
              </w:rPr>
            </w:pPr>
            <w:hyperlink r:id="rId42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/11/8/</w:t>
              </w:r>
            </w:hyperlink>
          </w:p>
        </w:tc>
      </w:tr>
      <w:tr w:rsidR="008311BE" w:rsidRPr="008311BE" w:rsidTr="008311BE">
        <w:trPr>
          <w:trHeight w:val="1217"/>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8311BE" w:rsidTr="008311BE">
        <w:trPr>
          <w:trHeight w:val="702"/>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lastRenderedPageBreak/>
              <w:t>6</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Взаимоотношения в семье и с друзьями (возникновение конфликтов)</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13.09</w:t>
            </w:r>
          </w:p>
        </w:tc>
        <w:tc>
          <w:tcPr>
            <w:tcW w:w="3450" w:type="dxa"/>
            <w:vMerge w:val="restart"/>
            <w:tcMar>
              <w:top w:w="50" w:type="dxa"/>
              <w:left w:w="100" w:type="dxa"/>
            </w:tcMar>
            <w:vAlign w:val="center"/>
          </w:tcPr>
          <w:p w:rsidR="008311BE" w:rsidRDefault="008311BE" w:rsidP="008311BE">
            <w:pPr>
              <w:spacing w:after="0"/>
              <w:ind w:left="135"/>
              <w:rPr>
                <w:rFonts w:ascii="Times New Roman" w:hAnsi="Times New Roman"/>
                <w:color w:val="0000FF"/>
                <w:u w:val="single"/>
              </w:rPr>
            </w:pPr>
            <w:hyperlink r:id="rId424">
              <w:r>
                <w:rPr>
                  <w:rFonts w:ascii="Times New Roman" w:hAnsi="Times New Roman"/>
                  <w:color w:val="0000FF"/>
                  <w:u w:val="single"/>
                </w:rPr>
                <w:t>https://resh.edu.ru/subject/11/8/</w:t>
              </w:r>
            </w:hyperlink>
          </w:p>
          <w:p w:rsidR="008311BE" w:rsidRPr="0069327E" w:rsidRDefault="008311BE" w:rsidP="008311BE">
            <w:pPr>
              <w:spacing w:after="0"/>
              <w:ind w:left="135"/>
            </w:pPr>
            <w:hyperlink r:id="rId425">
              <w:r>
                <w:rPr>
                  <w:rFonts w:ascii="Times New Roman" w:hAnsi="Times New Roman"/>
                  <w:color w:val="0000FF"/>
                  <w:u w:val="single"/>
                </w:rPr>
                <w:t>https://resh.edu.ru/subject/11/8/</w:t>
              </w:r>
            </w:hyperlink>
          </w:p>
        </w:tc>
      </w:tr>
      <w:tr w:rsidR="008311BE" w:rsidRPr="008311BE" w:rsidTr="008311BE">
        <w:trPr>
          <w:trHeight w:val="592"/>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Default="008311BE" w:rsidP="008311BE">
            <w:pPr>
              <w:spacing w:after="0"/>
              <w:ind w:left="135"/>
            </w:pPr>
          </w:p>
        </w:tc>
      </w:tr>
      <w:tr w:rsidR="008311BE" w:rsidRPr="008311BE" w:rsidTr="008311BE">
        <w:trPr>
          <w:trHeight w:val="738"/>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7</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Взаимоотношения в семье и с друзьями (разрешение конфликтов)</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18.09</w:t>
            </w:r>
          </w:p>
        </w:tc>
        <w:tc>
          <w:tcPr>
            <w:tcW w:w="3450" w:type="dxa"/>
            <w:vMerge w:val="restart"/>
            <w:tcMar>
              <w:top w:w="50" w:type="dxa"/>
              <w:left w:w="100" w:type="dxa"/>
            </w:tcMar>
            <w:vAlign w:val="center"/>
          </w:tcPr>
          <w:p w:rsidR="008311BE" w:rsidRDefault="008311BE" w:rsidP="008311BE">
            <w:pPr>
              <w:spacing w:after="0"/>
              <w:ind w:left="135"/>
              <w:rPr>
                <w:rFonts w:ascii="Times New Roman" w:hAnsi="Times New Roman"/>
                <w:color w:val="0000FF"/>
                <w:u w:val="single"/>
              </w:rPr>
            </w:pPr>
            <w:hyperlink r:id="rId426">
              <w:r>
                <w:rPr>
                  <w:rFonts w:ascii="Times New Roman" w:hAnsi="Times New Roman"/>
                  <w:color w:val="0000FF"/>
                  <w:u w:val="single"/>
                </w:rPr>
                <w:t>https://resh.edu.ru/subject/11/8/</w:t>
              </w:r>
            </w:hyperlink>
          </w:p>
          <w:p w:rsidR="008311BE" w:rsidRPr="0069327E" w:rsidRDefault="008311BE" w:rsidP="008311BE">
            <w:pPr>
              <w:spacing w:after="0"/>
              <w:ind w:left="135"/>
            </w:pPr>
            <w:hyperlink r:id="rId427">
              <w:r>
                <w:rPr>
                  <w:rFonts w:ascii="Times New Roman" w:hAnsi="Times New Roman"/>
                  <w:color w:val="0000FF"/>
                  <w:u w:val="single"/>
                </w:rPr>
                <w:t>https://resh.edu.ru/subject/11/8/</w:t>
              </w:r>
            </w:hyperlink>
          </w:p>
        </w:tc>
      </w:tr>
      <w:tr w:rsidR="008311BE" w:rsidRPr="008311BE" w:rsidTr="008311BE">
        <w:trPr>
          <w:trHeight w:val="556"/>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Default="008311BE" w:rsidP="008311BE">
            <w:pPr>
              <w:spacing w:after="0"/>
              <w:ind w:left="135"/>
            </w:pPr>
          </w:p>
        </w:tc>
      </w:tr>
      <w:tr w:rsidR="008311BE" w:rsidRPr="008311BE" w:rsidTr="008311BE">
        <w:trPr>
          <w:trHeight w:val="492"/>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8</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Обобщение по теме "Взаимоотношения в семье и с друзьями"</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19.09</w:t>
            </w:r>
          </w:p>
        </w:tc>
        <w:tc>
          <w:tcPr>
            <w:tcW w:w="3450" w:type="dxa"/>
            <w:vMerge w:val="restart"/>
            <w:tcMar>
              <w:top w:w="50" w:type="dxa"/>
              <w:left w:w="100" w:type="dxa"/>
            </w:tcMar>
            <w:vAlign w:val="center"/>
          </w:tcPr>
          <w:p w:rsidR="008311BE" w:rsidRPr="0069327E" w:rsidRDefault="008311BE" w:rsidP="008311BE">
            <w:pPr>
              <w:spacing w:after="0"/>
              <w:ind w:left="135"/>
            </w:pPr>
            <w:hyperlink r:id="rId428">
              <w:r>
                <w:rPr>
                  <w:rFonts w:ascii="Times New Roman" w:hAnsi="Times New Roman"/>
                  <w:color w:val="0000FF"/>
                  <w:u w:val="single"/>
                </w:rPr>
                <w:t>https://resh.edu.ru/subject/11/8/</w:t>
              </w:r>
            </w:hyperlink>
          </w:p>
        </w:tc>
      </w:tr>
      <w:tr w:rsidR="008311BE" w:rsidRPr="008311BE" w:rsidTr="008311BE">
        <w:trPr>
          <w:trHeight w:val="492"/>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Default="008311BE" w:rsidP="008311BE">
            <w:pPr>
              <w:spacing w:after="0"/>
              <w:ind w:left="135"/>
            </w:pPr>
          </w:p>
        </w:tc>
      </w:tr>
      <w:tr w:rsidR="008311BE" w:rsidRPr="000F01E0" w:rsidTr="008311BE">
        <w:trPr>
          <w:trHeight w:val="556"/>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9</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Контроль по теме "Взаимоотношения в семье и с друзьями"</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20.09</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/83537466</w:t>
              </w:r>
            </w:hyperlink>
          </w:p>
          <w:p w:rsidR="008311BE" w:rsidRPr="008311BE" w:rsidRDefault="008311BE" w:rsidP="008311BE">
            <w:pPr>
              <w:spacing w:after="0"/>
              <w:ind w:left="135"/>
              <w:rPr>
                <w:lang w:val="ru-RU"/>
              </w:rPr>
            </w:pPr>
            <w:hyperlink r:id="rId43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aa</w:t>
              </w:r>
              <w:r w:rsidRPr="008311BE">
                <w:rPr>
                  <w:rFonts w:ascii="Times New Roman" w:hAnsi="Times New Roman"/>
                  <w:color w:val="0000FF"/>
                  <w:u w:val="single"/>
                  <w:lang w:val="ru-RU"/>
                </w:rPr>
                <w:t>6</w:t>
              </w:r>
            </w:hyperlink>
          </w:p>
        </w:tc>
      </w:tr>
      <w:tr w:rsidR="008311BE" w:rsidRPr="000F01E0" w:rsidTr="008311BE">
        <w:trPr>
          <w:trHeight w:val="428"/>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0F01E0" w:rsidTr="008311BE">
        <w:trPr>
          <w:trHeight w:val="720"/>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10</w:t>
            </w:r>
          </w:p>
        </w:tc>
        <w:tc>
          <w:tcPr>
            <w:tcW w:w="2899" w:type="dxa"/>
            <w:vMerge w:val="restart"/>
            <w:tcMar>
              <w:top w:w="50" w:type="dxa"/>
              <w:left w:w="100" w:type="dxa"/>
            </w:tcMar>
            <w:vAlign w:val="center"/>
          </w:tcPr>
          <w:p w:rsidR="008311BE" w:rsidRDefault="008311BE" w:rsidP="008311BE">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62" w:type="dxa"/>
            <w:vMerge w:val="restart"/>
            <w:tcMar>
              <w:top w:w="50" w:type="dxa"/>
              <w:left w:w="100" w:type="dxa"/>
            </w:tcMar>
            <w:vAlign w:val="center"/>
          </w:tcPr>
          <w:p w:rsidR="008311BE" w:rsidRDefault="008311BE"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25.09</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/83537466</w:t>
              </w:r>
            </w:hyperlink>
          </w:p>
          <w:p w:rsidR="008311BE" w:rsidRPr="008311BE" w:rsidRDefault="008311BE" w:rsidP="008311BE">
            <w:pPr>
              <w:spacing w:after="0"/>
              <w:ind w:left="135"/>
              <w:rPr>
                <w:lang w:val="ru-RU"/>
              </w:rPr>
            </w:pPr>
            <w:hyperlink r:id="rId43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aa</w:t>
              </w:r>
              <w:r w:rsidRPr="008311BE">
                <w:rPr>
                  <w:rFonts w:ascii="Times New Roman" w:hAnsi="Times New Roman"/>
                  <w:color w:val="0000FF"/>
                  <w:u w:val="single"/>
                  <w:lang w:val="ru-RU"/>
                </w:rPr>
                <w:t>6</w:t>
              </w:r>
            </w:hyperlink>
          </w:p>
        </w:tc>
      </w:tr>
      <w:tr w:rsidR="008311BE" w:rsidRPr="000F01E0" w:rsidTr="008311BE">
        <w:trPr>
          <w:trHeight w:val="574"/>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Default="008311BE"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8311BE" w:rsidTr="008311BE">
        <w:trPr>
          <w:trHeight w:val="766"/>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11</w:t>
            </w:r>
          </w:p>
        </w:tc>
        <w:tc>
          <w:tcPr>
            <w:tcW w:w="2899" w:type="dxa"/>
            <w:vMerge w:val="restart"/>
            <w:tcMar>
              <w:top w:w="50" w:type="dxa"/>
              <w:left w:w="100" w:type="dxa"/>
            </w:tcMar>
            <w:vAlign w:val="center"/>
          </w:tcPr>
          <w:p w:rsidR="008311BE" w:rsidRDefault="008311BE" w:rsidP="008311BE">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62" w:type="dxa"/>
            <w:vMerge w:val="restart"/>
            <w:tcMar>
              <w:top w:w="50" w:type="dxa"/>
              <w:left w:w="100" w:type="dxa"/>
            </w:tcMar>
            <w:vAlign w:val="center"/>
          </w:tcPr>
          <w:p w:rsidR="008311BE" w:rsidRDefault="008311BE"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26.09</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/835388</w:t>
              </w:r>
              <w:r>
                <w:rPr>
                  <w:rFonts w:ascii="Times New Roman" w:hAnsi="Times New Roman"/>
                  <w:color w:val="0000FF"/>
                  <w:u w:val="single"/>
                </w:rPr>
                <w:t>a</w:t>
              </w:r>
              <w:r w:rsidRPr="008311BE">
                <w:rPr>
                  <w:rFonts w:ascii="Times New Roman" w:hAnsi="Times New Roman"/>
                  <w:color w:val="0000FF"/>
                  <w:u w:val="single"/>
                  <w:lang w:val="ru-RU"/>
                </w:rPr>
                <w:t>2</w:t>
              </w:r>
            </w:hyperlink>
          </w:p>
          <w:p w:rsidR="008311BE" w:rsidRPr="008311BE" w:rsidRDefault="008311BE" w:rsidP="008311BE">
            <w:pPr>
              <w:spacing w:after="0"/>
              <w:ind w:left="135"/>
              <w:rPr>
                <w:lang w:val="ru-RU"/>
              </w:rPr>
            </w:pPr>
            <w:hyperlink r:id="rId43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/8353798</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43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fe</w:t>
              </w:r>
              <w:r w:rsidRPr="008311BE">
                <w:rPr>
                  <w:rFonts w:ascii="Times New Roman" w:hAnsi="Times New Roman"/>
                  <w:color w:val="0000FF"/>
                  <w:u w:val="single"/>
                  <w:lang w:val="ru-RU"/>
                </w:rPr>
                <w:t>2</w:t>
              </w:r>
            </w:hyperlink>
          </w:p>
        </w:tc>
      </w:tr>
      <w:tr w:rsidR="008311BE" w:rsidRPr="008311BE" w:rsidTr="008311BE">
        <w:trPr>
          <w:trHeight w:val="538"/>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Default="008311BE"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8311BE" w:rsidTr="008311BE">
        <w:trPr>
          <w:trHeight w:val="219"/>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12</w:t>
            </w:r>
          </w:p>
        </w:tc>
        <w:tc>
          <w:tcPr>
            <w:tcW w:w="2899" w:type="dxa"/>
            <w:vMerge w:val="restart"/>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 xml:space="preserve">Внешность и характер </w:t>
            </w:r>
            <w:r w:rsidRPr="00FC1327">
              <w:rPr>
                <w:rFonts w:ascii="Times New Roman" w:hAnsi="Times New Roman"/>
                <w:color w:val="000000"/>
                <w:sz w:val="24"/>
                <w:lang w:val="ru-RU"/>
              </w:rPr>
              <w:lastRenderedPageBreak/>
              <w:t>человека (литературного персонажа). (описание членов семьи и друзей)</w:t>
            </w:r>
          </w:p>
        </w:tc>
        <w:tc>
          <w:tcPr>
            <w:tcW w:w="1062" w:type="dxa"/>
            <w:vMerge w:val="restart"/>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27.09</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w:t>
              </w:r>
              <w:r w:rsidRPr="008311BE">
                <w:rPr>
                  <w:rFonts w:ascii="Times New Roman" w:hAnsi="Times New Roman"/>
                  <w:color w:val="0000FF"/>
                  <w:u w:val="single"/>
                  <w:lang w:val="ru-RU"/>
                </w:rPr>
                <w:t>00</w:t>
              </w:r>
              <w:r>
                <w:rPr>
                  <w:rFonts w:ascii="Times New Roman" w:hAnsi="Times New Roman"/>
                  <w:color w:val="0000FF"/>
                  <w:u w:val="single"/>
                </w:rPr>
                <w:t>a</w:t>
              </w:r>
            </w:hyperlink>
          </w:p>
          <w:p w:rsidR="008311BE" w:rsidRPr="008311BE" w:rsidRDefault="008311BE" w:rsidP="008311BE">
            <w:pPr>
              <w:spacing w:after="0"/>
              <w:ind w:left="135"/>
              <w:rPr>
                <w:lang w:val="ru-RU"/>
              </w:rPr>
            </w:pPr>
            <w:hyperlink r:id="rId43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bc</w:t>
              </w:r>
              <w:r w:rsidRPr="008311BE">
                <w:rPr>
                  <w:rFonts w:ascii="Times New Roman" w:hAnsi="Times New Roman"/>
                  <w:color w:val="0000FF"/>
                  <w:u w:val="single"/>
                  <w:lang w:val="ru-RU"/>
                </w:rPr>
                <w:t>8</w:t>
              </w:r>
            </w:hyperlink>
            <w:r w:rsidRPr="008311BE">
              <w:rPr>
                <w:rFonts w:ascii="Times New Roman" w:hAnsi="Times New Roman"/>
                <w:color w:val="000000"/>
                <w:sz w:val="24"/>
                <w:lang w:val="ru-RU"/>
              </w:rPr>
              <w:t xml:space="preserve"> </w:t>
            </w:r>
            <w:hyperlink r:id="rId43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/83538140</w:t>
              </w:r>
            </w:hyperlink>
          </w:p>
        </w:tc>
      </w:tr>
      <w:tr w:rsidR="008311BE" w:rsidRPr="008311BE" w:rsidTr="008311BE">
        <w:trPr>
          <w:trHeight w:val="1087"/>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Pr="00FC1327" w:rsidRDefault="008311BE"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8311BE" w:rsidTr="008311BE">
        <w:trPr>
          <w:trHeight w:val="574"/>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lastRenderedPageBreak/>
              <w:t>13</w:t>
            </w:r>
          </w:p>
        </w:tc>
        <w:tc>
          <w:tcPr>
            <w:tcW w:w="2899" w:type="dxa"/>
            <w:vMerge w:val="restart"/>
            <w:tcMar>
              <w:top w:w="50" w:type="dxa"/>
              <w:left w:w="100" w:type="dxa"/>
            </w:tcMar>
            <w:vAlign w:val="center"/>
          </w:tcPr>
          <w:p w:rsidR="008311BE" w:rsidRDefault="008311BE" w:rsidP="008311BE">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62" w:type="dxa"/>
            <w:vMerge w:val="restart"/>
            <w:tcMar>
              <w:top w:w="50" w:type="dxa"/>
              <w:left w:w="100" w:type="dxa"/>
            </w:tcMar>
            <w:vAlign w:val="center"/>
          </w:tcPr>
          <w:p w:rsidR="008311BE" w:rsidRDefault="008311BE"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2.10</w:t>
            </w:r>
          </w:p>
        </w:tc>
        <w:tc>
          <w:tcPr>
            <w:tcW w:w="3450" w:type="dxa"/>
            <w:vMerge w:val="restart"/>
            <w:tcMar>
              <w:top w:w="50" w:type="dxa"/>
              <w:left w:w="100" w:type="dxa"/>
            </w:tcMar>
            <w:vAlign w:val="center"/>
          </w:tcPr>
          <w:p w:rsidR="008311BE" w:rsidRPr="008311BE" w:rsidRDefault="008311BE"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d</w:t>
              </w:r>
              <w:r w:rsidRPr="008311BE">
                <w:rPr>
                  <w:rFonts w:ascii="Times New Roman" w:hAnsi="Times New Roman"/>
                  <w:color w:val="0000FF"/>
                  <w:u w:val="single"/>
                  <w:lang w:val="ru-RU"/>
                </w:rPr>
                <w:t>3</w:t>
              </w:r>
              <w:r>
                <w:rPr>
                  <w:rFonts w:ascii="Times New Roman" w:hAnsi="Times New Roman"/>
                  <w:color w:val="0000FF"/>
                  <w:u w:val="single"/>
                </w:rPr>
                <w:t>e</w:t>
              </w:r>
            </w:hyperlink>
          </w:p>
        </w:tc>
      </w:tr>
      <w:tr w:rsidR="008311BE" w:rsidRPr="008311BE" w:rsidTr="008311BE">
        <w:trPr>
          <w:trHeight w:val="410"/>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Default="008311BE"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Tr="008311BE">
        <w:trPr>
          <w:trHeight w:val="811"/>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14</w:t>
            </w:r>
          </w:p>
        </w:tc>
        <w:tc>
          <w:tcPr>
            <w:tcW w:w="2899" w:type="dxa"/>
            <w:vMerge w:val="restart"/>
            <w:tcMar>
              <w:top w:w="50" w:type="dxa"/>
              <w:left w:w="100" w:type="dxa"/>
            </w:tcMar>
            <w:vAlign w:val="center"/>
          </w:tcPr>
          <w:p w:rsidR="008311BE" w:rsidRDefault="008311BE" w:rsidP="008311BE">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62" w:type="dxa"/>
            <w:vMerge w:val="restart"/>
            <w:tcMar>
              <w:top w:w="50" w:type="dxa"/>
              <w:left w:w="100" w:type="dxa"/>
            </w:tcMar>
            <w:vAlign w:val="center"/>
          </w:tcPr>
          <w:p w:rsidR="008311BE" w:rsidRDefault="008311BE"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3.10</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eec</w:t>
              </w:r>
            </w:hyperlink>
            <w:r w:rsidRPr="008311BE">
              <w:rPr>
                <w:rFonts w:ascii="Times New Roman" w:hAnsi="Times New Roman"/>
                <w:color w:val="000000"/>
                <w:sz w:val="24"/>
                <w:lang w:val="ru-RU"/>
              </w:rPr>
              <w:t xml:space="preserve"> </w:t>
            </w:r>
            <w:hyperlink r:id="rId44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5</w:t>
              </w:r>
              <w:r>
                <w:rPr>
                  <w:rFonts w:ascii="Times New Roman" w:hAnsi="Times New Roman"/>
                  <w:color w:val="0000FF"/>
                  <w:u w:val="single"/>
                </w:rPr>
                <w:t>b</w:t>
              </w:r>
              <w:r w:rsidRPr="008311BE">
                <w:rPr>
                  <w:rFonts w:ascii="Times New Roman" w:hAnsi="Times New Roman"/>
                  <w:color w:val="0000FF"/>
                  <w:u w:val="single"/>
                  <w:lang w:val="ru-RU"/>
                </w:rPr>
                <w:t>2</w:t>
              </w:r>
            </w:hyperlink>
            <w:r w:rsidRPr="008311BE">
              <w:rPr>
                <w:rFonts w:ascii="Times New Roman" w:hAnsi="Times New Roman"/>
                <w:color w:val="000000"/>
                <w:sz w:val="24"/>
                <w:lang w:val="ru-RU"/>
              </w:rPr>
              <w:t xml:space="preserve"> </w:t>
            </w:r>
            <w:hyperlink r:id="rId44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/8353986</w:t>
              </w:r>
              <w:r>
                <w:rPr>
                  <w:rFonts w:ascii="Times New Roman" w:hAnsi="Times New Roman"/>
                  <w:color w:val="0000FF"/>
                  <w:u w:val="single"/>
                </w:rPr>
                <w:t>a</w:t>
              </w:r>
            </w:hyperlink>
          </w:p>
          <w:p w:rsidR="008311BE" w:rsidRPr="00D23F03" w:rsidRDefault="008311BE" w:rsidP="008311BE">
            <w:pPr>
              <w:spacing w:after="0"/>
              <w:ind w:left="135"/>
              <w:rPr>
                <w:rFonts w:ascii="Times New Roman" w:hAnsi="Times New Roman"/>
                <w:color w:val="0000FF"/>
                <w:u w:val="single"/>
              </w:rPr>
            </w:pPr>
            <w:hyperlink r:id="rId4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/83539040</w:t>
              </w:r>
            </w:hyperlink>
          </w:p>
        </w:tc>
      </w:tr>
      <w:tr w:rsidR="008311BE" w:rsidTr="008311BE">
        <w:trPr>
          <w:trHeight w:val="702"/>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Default="008311BE"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8311BE" w:rsidTr="008311BE">
        <w:trPr>
          <w:trHeight w:val="693"/>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15</w:t>
            </w:r>
          </w:p>
        </w:tc>
        <w:tc>
          <w:tcPr>
            <w:tcW w:w="2899" w:type="dxa"/>
            <w:vMerge w:val="restart"/>
            <w:tcMar>
              <w:top w:w="50" w:type="dxa"/>
              <w:left w:w="100" w:type="dxa"/>
            </w:tcMar>
            <w:vAlign w:val="center"/>
          </w:tcPr>
          <w:p w:rsidR="008311BE" w:rsidRDefault="008311BE" w:rsidP="008311BE">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62" w:type="dxa"/>
            <w:vMerge w:val="restart"/>
            <w:tcMar>
              <w:top w:w="50" w:type="dxa"/>
              <w:left w:w="100" w:type="dxa"/>
            </w:tcMar>
            <w:vAlign w:val="center"/>
          </w:tcPr>
          <w:p w:rsidR="008311BE" w:rsidRDefault="008311BE"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4.10</w:t>
            </w:r>
          </w:p>
        </w:tc>
        <w:tc>
          <w:tcPr>
            <w:tcW w:w="3450" w:type="dxa"/>
            <w:vMerge w:val="restart"/>
            <w:tcMar>
              <w:top w:w="50" w:type="dxa"/>
              <w:left w:w="100" w:type="dxa"/>
            </w:tcMar>
            <w:vAlign w:val="center"/>
          </w:tcPr>
          <w:p w:rsidR="008311BE" w:rsidRPr="008311BE" w:rsidRDefault="008311BE"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/83539180</w:t>
              </w:r>
            </w:hyperlink>
          </w:p>
        </w:tc>
      </w:tr>
      <w:tr w:rsidR="008311BE" w:rsidRPr="008311BE" w:rsidTr="008311BE">
        <w:trPr>
          <w:trHeight w:val="611"/>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Default="008311BE"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8311BE" w:rsidRPr="008311BE" w:rsidTr="008311BE">
        <w:trPr>
          <w:trHeight w:val="1139"/>
          <w:tblCellSpacing w:w="20" w:type="nil"/>
        </w:trPr>
        <w:tc>
          <w:tcPr>
            <w:tcW w:w="675" w:type="dxa"/>
            <w:vMerge w:val="restart"/>
            <w:tcMar>
              <w:top w:w="50" w:type="dxa"/>
              <w:left w:w="100" w:type="dxa"/>
            </w:tcMar>
            <w:vAlign w:val="center"/>
          </w:tcPr>
          <w:p w:rsidR="008311BE" w:rsidRDefault="008311BE" w:rsidP="008311BE">
            <w:pPr>
              <w:spacing w:after="0"/>
            </w:pPr>
            <w:r>
              <w:rPr>
                <w:rFonts w:ascii="Times New Roman" w:hAnsi="Times New Roman"/>
                <w:color w:val="000000"/>
                <w:sz w:val="24"/>
              </w:rPr>
              <w:t>16</w:t>
            </w:r>
          </w:p>
        </w:tc>
        <w:tc>
          <w:tcPr>
            <w:tcW w:w="2899" w:type="dxa"/>
            <w:vMerge w:val="restart"/>
            <w:tcMar>
              <w:top w:w="50" w:type="dxa"/>
              <w:left w:w="100" w:type="dxa"/>
            </w:tcMar>
            <w:vAlign w:val="center"/>
          </w:tcPr>
          <w:p w:rsidR="008311BE" w:rsidRDefault="008311BE" w:rsidP="008311BE">
            <w:pPr>
              <w:spacing w:after="0"/>
              <w:ind w:left="135"/>
            </w:pPr>
            <w:r w:rsidRPr="00FC13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62" w:type="dxa"/>
            <w:vMerge w:val="restart"/>
            <w:tcMar>
              <w:top w:w="50" w:type="dxa"/>
              <w:left w:w="100" w:type="dxa"/>
            </w:tcMar>
            <w:vAlign w:val="center"/>
          </w:tcPr>
          <w:p w:rsidR="008311BE" w:rsidRDefault="008311BE"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8311BE" w:rsidRDefault="008311BE" w:rsidP="008311BE">
            <w:pPr>
              <w:spacing w:after="0"/>
              <w:ind w:left="135"/>
              <w:jc w:val="center"/>
            </w:pPr>
          </w:p>
        </w:tc>
        <w:tc>
          <w:tcPr>
            <w:tcW w:w="1985" w:type="dxa"/>
            <w:vMerge w:val="restart"/>
            <w:tcMar>
              <w:top w:w="50" w:type="dxa"/>
              <w:left w:w="100" w:type="dxa"/>
            </w:tcMar>
            <w:vAlign w:val="center"/>
          </w:tcPr>
          <w:p w:rsidR="008311BE" w:rsidRDefault="008311BE" w:rsidP="008311BE">
            <w:pPr>
              <w:spacing w:after="0"/>
              <w:ind w:left="135"/>
              <w:jc w:val="center"/>
            </w:pPr>
          </w:p>
        </w:tc>
        <w:tc>
          <w:tcPr>
            <w:tcW w:w="2126" w:type="dxa"/>
            <w:tcBorders>
              <w:bottom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9.10</w:t>
            </w:r>
          </w:p>
        </w:tc>
        <w:tc>
          <w:tcPr>
            <w:tcW w:w="3450" w:type="dxa"/>
            <w:vMerge w:val="restart"/>
            <w:tcMar>
              <w:top w:w="50" w:type="dxa"/>
              <w:left w:w="100" w:type="dxa"/>
            </w:tcMar>
            <w:vAlign w:val="center"/>
          </w:tcPr>
          <w:p w:rsidR="008311BE" w:rsidRPr="008311BE" w:rsidRDefault="008311BE"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/83539522</w:t>
              </w:r>
            </w:hyperlink>
            <w:r w:rsidRPr="008311BE">
              <w:rPr>
                <w:rFonts w:ascii="Times New Roman" w:hAnsi="Times New Roman"/>
                <w:color w:val="000000"/>
                <w:sz w:val="24"/>
                <w:lang w:val="ru-RU"/>
              </w:rPr>
              <w:t xml:space="preserve"> </w:t>
            </w:r>
            <w:hyperlink r:id="rId44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w:t>
              </w:r>
              <w:r>
                <w:rPr>
                  <w:rFonts w:ascii="Times New Roman" w:hAnsi="Times New Roman"/>
                  <w:color w:val="0000FF"/>
                  <w:u w:val="single"/>
                </w:rPr>
                <w:t>d</w:t>
              </w:r>
              <w:r w:rsidRPr="008311BE">
                <w:rPr>
                  <w:rFonts w:ascii="Times New Roman" w:hAnsi="Times New Roman"/>
                  <w:color w:val="0000FF"/>
                  <w:u w:val="single"/>
                  <w:lang w:val="ru-RU"/>
                </w:rPr>
                <w:t>42</w:t>
              </w:r>
            </w:hyperlink>
          </w:p>
          <w:p w:rsidR="008311BE" w:rsidRPr="008311BE" w:rsidRDefault="008311BE" w:rsidP="008311BE">
            <w:pPr>
              <w:spacing w:after="0"/>
              <w:ind w:left="135"/>
              <w:rPr>
                <w:rFonts w:ascii="Times New Roman" w:hAnsi="Times New Roman"/>
                <w:color w:val="0000FF"/>
                <w:u w:val="single"/>
                <w:lang w:val="ru-RU"/>
              </w:rPr>
            </w:pPr>
            <w:hyperlink r:id="rId44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/835392</w:t>
              </w:r>
              <w:r>
                <w:rPr>
                  <w:rFonts w:ascii="Times New Roman" w:hAnsi="Times New Roman"/>
                  <w:color w:val="0000FF"/>
                  <w:u w:val="single"/>
                </w:rPr>
                <w:t>d</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44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w:t>
              </w:r>
              <w:r>
                <w:rPr>
                  <w:rFonts w:ascii="Times New Roman" w:hAnsi="Times New Roman"/>
                  <w:color w:val="0000FF"/>
                  <w:u w:val="single"/>
                </w:rPr>
                <w:t>b</w:t>
              </w:r>
              <w:r w:rsidRPr="008311BE">
                <w:rPr>
                  <w:rFonts w:ascii="Times New Roman" w:hAnsi="Times New Roman"/>
                  <w:color w:val="0000FF"/>
                  <w:u w:val="single"/>
                  <w:lang w:val="ru-RU"/>
                </w:rPr>
                <w:t>4</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44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w:t>
              </w:r>
              <w:r>
                <w:rPr>
                  <w:rFonts w:ascii="Times New Roman" w:hAnsi="Times New Roman"/>
                  <w:color w:val="0000FF"/>
                  <w:u w:val="single"/>
                </w:rPr>
                <w:t>f</w:t>
              </w:r>
              <w:r w:rsidRPr="008311BE">
                <w:rPr>
                  <w:rFonts w:ascii="Times New Roman" w:hAnsi="Times New Roman"/>
                  <w:color w:val="0000FF"/>
                  <w:u w:val="single"/>
                  <w:lang w:val="ru-RU"/>
                </w:rPr>
                <w:t>18</w:t>
              </w:r>
            </w:hyperlink>
            <w:r w:rsidRPr="008311BE">
              <w:rPr>
                <w:rFonts w:ascii="Times New Roman" w:hAnsi="Times New Roman"/>
                <w:color w:val="000000"/>
                <w:sz w:val="24"/>
                <w:lang w:val="ru-RU"/>
              </w:rPr>
              <w:t xml:space="preserve"> </w:t>
            </w:r>
            <w:hyperlink r:id="rId45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7</w:t>
              </w:r>
              <w:r>
                <w:rPr>
                  <w:rFonts w:ascii="Times New Roman" w:hAnsi="Times New Roman"/>
                  <w:color w:val="0000FF"/>
                  <w:u w:val="single"/>
                </w:rPr>
                <w:t>b</w:t>
              </w:r>
              <w:r w:rsidRPr="008311BE">
                <w:rPr>
                  <w:rFonts w:ascii="Times New Roman" w:hAnsi="Times New Roman"/>
                  <w:color w:val="0000FF"/>
                  <w:u w:val="single"/>
                  <w:lang w:val="ru-RU"/>
                </w:rPr>
                <w:t>0</w:t>
              </w:r>
            </w:hyperlink>
          </w:p>
        </w:tc>
      </w:tr>
      <w:tr w:rsidR="008311BE" w:rsidRPr="008311BE" w:rsidTr="008311BE">
        <w:trPr>
          <w:trHeight w:val="948"/>
          <w:tblCellSpacing w:w="20" w:type="nil"/>
        </w:trPr>
        <w:tc>
          <w:tcPr>
            <w:tcW w:w="675" w:type="dxa"/>
            <w:vMerge/>
            <w:tcMar>
              <w:top w:w="50" w:type="dxa"/>
              <w:left w:w="100" w:type="dxa"/>
            </w:tcMar>
            <w:vAlign w:val="center"/>
          </w:tcPr>
          <w:p w:rsidR="008311BE" w:rsidRDefault="008311BE" w:rsidP="008311BE">
            <w:pPr>
              <w:spacing w:after="0"/>
              <w:rPr>
                <w:rFonts w:ascii="Times New Roman" w:hAnsi="Times New Roman"/>
                <w:color w:val="000000"/>
                <w:sz w:val="24"/>
              </w:rPr>
            </w:pPr>
          </w:p>
        </w:tc>
        <w:tc>
          <w:tcPr>
            <w:tcW w:w="2899" w:type="dxa"/>
            <w:vMerge/>
            <w:tcMar>
              <w:top w:w="50" w:type="dxa"/>
              <w:left w:w="100" w:type="dxa"/>
            </w:tcMar>
            <w:vAlign w:val="center"/>
          </w:tcPr>
          <w:p w:rsidR="008311BE" w:rsidRPr="00FC1327" w:rsidRDefault="008311BE"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8311BE" w:rsidRDefault="008311BE"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8311BE" w:rsidRDefault="008311BE" w:rsidP="008311BE">
            <w:pPr>
              <w:spacing w:after="0"/>
              <w:ind w:left="135"/>
              <w:jc w:val="center"/>
            </w:pPr>
          </w:p>
        </w:tc>
        <w:tc>
          <w:tcPr>
            <w:tcW w:w="1985" w:type="dxa"/>
            <w:vMerge/>
            <w:tcMar>
              <w:top w:w="50" w:type="dxa"/>
              <w:left w:w="100" w:type="dxa"/>
            </w:tcMar>
            <w:vAlign w:val="center"/>
          </w:tcPr>
          <w:p w:rsidR="008311BE" w:rsidRDefault="008311BE" w:rsidP="008311BE">
            <w:pPr>
              <w:spacing w:after="0"/>
              <w:ind w:left="135"/>
              <w:jc w:val="center"/>
            </w:pPr>
          </w:p>
        </w:tc>
        <w:tc>
          <w:tcPr>
            <w:tcW w:w="2126" w:type="dxa"/>
            <w:tcBorders>
              <w:top w:val="single" w:sz="4" w:space="0" w:color="auto"/>
            </w:tcBorders>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8311BE" w:rsidRPr="008311BE" w:rsidRDefault="008311BE" w:rsidP="008311BE">
            <w:pPr>
              <w:spacing w:after="0"/>
              <w:ind w:left="135"/>
              <w:rPr>
                <w:rFonts w:ascii="Times New Roman" w:hAnsi="Times New Roman"/>
                <w:color w:val="000000"/>
                <w:sz w:val="24"/>
                <w:lang w:val="ru-RU"/>
              </w:rPr>
            </w:pPr>
          </w:p>
        </w:tc>
      </w:tr>
      <w:tr w:rsidR="004F7E8A" w:rsidRPr="000F01E0" w:rsidTr="004F7E8A">
        <w:trPr>
          <w:trHeight w:val="68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17</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Обобщение по теме "Внешность и характер человека (литературного персонажа)"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10.10</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9</w:t>
              </w:r>
              <w:r>
                <w:rPr>
                  <w:rFonts w:ascii="Times New Roman" w:hAnsi="Times New Roman"/>
                  <w:color w:val="0000FF"/>
                  <w:u w:val="single"/>
                </w:rPr>
                <w:t>e</w:t>
              </w:r>
              <w:r w:rsidRPr="008311BE">
                <w:rPr>
                  <w:rFonts w:ascii="Times New Roman" w:hAnsi="Times New Roman"/>
                  <w:color w:val="0000FF"/>
                  <w:u w:val="single"/>
                  <w:lang w:val="ru-RU"/>
                </w:rPr>
                <w:t>0</w:t>
              </w:r>
            </w:hyperlink>
            <w:r w:rsidRPr="008311BE">
              <w:rPr>
                <w:rFonts w:ascii="Times New Roman" w:hAnsi="Times New Roman"/>
                <w:color w:val="000000"/>
                <w:sz w:val="24"/>
                <w:lang w:val="ru-RU"/>
              </w:rPr>
              <w:t xml:space="preserve"> </w:t>
            </w:r>
            <w:hyperlink r:id="rId45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/835396</w:t>
              </w:r>
              <w:r>
                <w:rPr>
                  <w:rFonts w:ascii="Times New Roman" w:hAnsi="Times New Roman"/>
                  <w:color w:val="0000FF"/>
                  <w:u w:val="single"/>
                </w:rPr>
                <w:t>d</w:t>
              </w:r>
              <w:r w:rsidRPr="008311BE">
                <w:rPr>
                  <w:rFonts w:ascii="Times New Roman" w:hAnsi="Times New Roman"/>
                  <w:color w:val="0000FF"/>
                  <w:u w:val="single"/>
                  <w:lang w:val="ru-RU"/>
                </w:rPr>
                <w:t>0</w:t>
              </w:r>
            </w:hyperlink>
          </w:p>
          <w:p w:rsidR="004F7E8A" w:rsidRPr="008311BE" w:rsidRDefault="004F7E8A" w:rsidP="008311BE">
            <w:pPr>
              <w:spacing w:after="0"/>
              <w:ind w:left="135"/>
              <w:rPr>
                <w:lang w:val="ru-RU"/>
              </w:rPr>
            </w:pPr>
            <w:hyperlink r:id="rId45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10</w:t>
              </w:r>
              <w:r>
                <w:rPr>
                  <w:rFonts w:ascii="Times New Roman" w:hAnsi="Times New Roman"/>
                  <w:color w:val="0000FF"/>
                  <w:u w:val="single"/>
                </w:rPr>
                <w:t>c</w:t>
              </w:r>
            </w:hyperlink>
          </w:p>
        </w:tc>
      </w:tr>
      <w:tr w:rsidR="004F7E8A" w:rsidRPr="000F01E0" w:rsidTr="004F7E8A">
        <w:trPr>
          <w:trHeight w:val="611"/>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41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18</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Контроль по теме </w:t>
            </w:r>
            <w:r w:rsidRPr="00FC1327">
              <w:rPr>
                <w:rFonts w:ascii="Times New Roman" w:hAnsi="Times New Roman"/>
                <w:color w:val="000000"/>
                <w:sz w:val="24"/>
                <w:lang w:val="ru-RU"/>
              </w:rPr>
              <w:lastRenderedPageBreak/>
              <w:t>"Внешность и характер человека (литературного персонажа)"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11.10</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3</w:t>
              </w:r>
              <w:r>
                <w:rPr>
                  <w:rFonts w:ascii="Times New Roman" w:hAnsi="Times New Roman"/>
                  <w:color w:val="0000FF"/>
                  <w:u w:val="single"/>
                </w:rPr>
                <w:t>aa</w:t>
              </w:r>
            </w:hyperlink>
          </w:p>
        </w:tc>
      </w:tr>
      <w:tr w:rsidR="004F7E8A" w:rsidRPr="000F01E0" w:rsidTr="004F7E8A">
        <w:trPr>
          <w:trHeight w:val="89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565"/>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19</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(мода)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16.10</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d</w:t>
              </w:r>
              <w:r w:rsidRPr="008311BE">
                <w:rPr>
                  <w:rFonts w:ascii="Times New Roman" w:hAnsi="Times New Roman"/>
                  <w:color w:val="0000FF"/>
                  <w:u w:val="single"/>
                  <w:lang w:val="ru-RU"/>
                </w:rPr>
                <w:t>3</w:t>
              </w:r>
              <w:r>
                <w:rPr>
                  <w:rFonts w:ascii="Times New Roman" w:hAnsi="Times New Roman"/>
                  <w:color w:val="0000FF"/>
                  <w:u w:val="single"/>
                </w:rPr>
                <w:t>e</w:t>
              </w:r>
            </w:hyperlink>
          </w:p>
          <w:p w:rsidR="004F7E8A" w:rsidRPr="008311BE" w:rsidRDefault="004F7E8A" w:rsidP="008311BE">
            <w:pPr>
              <w:spacing w:after="0"/>
              <w:ind w:left="135"/>
              <w:rPr>
                <w:lang w:val="ru-RU"/>
              </w:rPr>
            </w:pPr>
            <w:hyperlink r:id="rId45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ac</w:t>
              </w:r>
              <w:r w:rsidRPr="008311BE">
                <w:rPr>
                  <w:rFonts w:ascii="Times New Roman" w:hAnsi="Times New Roman"/>
                  <w:color w:val="0000FF"/>
                  <w:u w:val="single"/>
                  <w:lang w:val="ru-RU"/>
                </w:rPr>
                <w:t>92</w:t>
              </w:r>
            </w:hyperlink>
          </w:p>
        </w:tc>
      </w:tr>
      <w:tr w:rsidR="004F7E8A" w:rsidRPr="000F01E0" w:rsidTr="004F7E8A">
        <w:trPr>
          <w:trHeight w:val="41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80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20</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(жизнь онлайн)</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17.10</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ac</w:t>
              </w:r>
              <w:r w:rsidRPr="008311BE">
                <w:rPr>
                  <w:rFonts w:ascii="Times New Roman" w:hAnsi="Times New Roman"/>
                  <w:color w:val="0000FF"/>
                  <w:u w:val="single"/>
                  <w:lang w:val="ru-RU"/>
                </w:rPr>
                <w:t>92</w:t>
              </w:r>
            </w:hyperlink>
          </w:p>
        </w:tc>
      </w:tr>
      <w:tr w:rsidR="004F7E8A" w:rsidRPr="000F01E0" w:rsidTr="004F7E8A">
        <w:trPr>
          <w:trHeight w:val="501"/>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693"/>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21</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(необычные увлечения)</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18.10</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58">
              <w:r>
                <w:rPr>
                  <w:rFonts w:ascii="Times New Roman" w:hAnsi="Times New Roman"/>
                  <w:color w:val="0000FF"/>
                  <w:u w:val="single"/>
                </w:rPr>
                <w:t>https://resh.edu.ru/subject/11/8/</w:t>
              </w:r>
            </w:hyperlink>
          </w:p>
          <w:p w:rsidR="004F7E8A" w:rsidRPr="0069327E" w:rsidRDefault="004F7E8A" w:rsidP="008311BE">
            <w:pPr>
              <w:spacing w:after="0"/>
              <w:ind w:left="135"/>
            </w:pPr>
            <w:hyperlink r:id="rId459">
              <w:r>
                <w:rPr>
                  <w:rFonts w:ascii="Times New Roman" w:hAnsi="Times New Roman"/>
                  <w:color w:val="0000FF"/>
                  <w:u w:val="single"/>
                </w:rPr>
                <w:t>https://resh.edu.ru/subject/11/8/</w:t>
              </w:r>
            </w:hyperlink>
          </w:p>
        </w:tc>
      </w:tr>
      <w:tr w:rsidR="004F7E8A" w:rsidRPr="008311BE" w:rsidTr="004F7E8A">
        <w:trPr>
          <w:trHeight w:val="611"/>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747"/>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22</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(занятия в свободное время)</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23.10</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60">
              <w:r>
                <w:rPr>
                  <w:rFonts w:ascii="Times New Roman" w:hAnsi="Times New Roman"/>
                  <w:color w:val="0000FF"/>
                  <w:u w:val="single"/>
                </w:rPr>
                <w:t>https://resh.edu.ru/subject/11/8/</w:t>
              </w:r>
            </w:hyperlink>
          </w:p>
          <w:p w:rsidR="004F7E8A" w:rsidRPr="0069327E" w:rsidRDefault="004F7E8A" w:rsidP="008311BE">
            <w:pPr>
              <w:spacing w:after="0"/>
              <w:ind w:left="135"/>
            </w:pPr>
            <w:hyperlink r:id="rId461">
              <w:r>
                <w:rPr>
                  <w:rFonts w:ascii="Times New Roman" w:hAnsi="Times New Roman"/>
                  <w:color w:val="0000FF"/>
                  <w:u w:val="single"/>
                </w:rPr>
                <w:t>https://resh.edu.ru/subject/11/8/</w:t>
              </w:r>
            </w:hyperlink>
          </w:p>
        </w:tc>
      </w:tr>
      <w:tr w:rsidR="004F7E8A" w:rsidRPr="008311BE" w:rsidTr="004F7E8A">
        <w:trPr>
          <w:trHeight w:val="5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8311BE" w:rsidRPr="008311BE" w:rsidTr="008311BE">
        <w:trPr>
          <w:trHeight w:val="144"/>
          <w:tblCellSpacing w:w="20" w:type="nil"/>
        </w:trPr>
        <w:tc>
          <w:tcPr>
            <w:tcW w:w="675" w:type="dxa"/>
            <w:tcMar>
              <w:top w:w="50" w:type="dxa"/>
              <w:left w:w="100" w:type="dxa"/>
            </w:tcMar>
            <w:vAlign w:val="center"/>
          </w:tcPr>
          <w:p w:rsidR="008311BE" w:rsidRDefault="008311BE" w:rsidP="008311BE">
            <w:pPr>
              <w:spacing w:after="0"/>
            </w:pPr>
            <w:r>
              <w:rPr>
                <w:rFonts w:ascii="Times New Roman" w:hAnsi="Times New Roman"/>
                <w:color w:val="000000"/>
                <w:sz w:val="24"/>
              </w:rPr>
              <w:t>23</w:t>
            </w:r>
          </w:p>
        </w:tc>
        <w:tc>
          <w:tcPr>
            <w:tcW w:w="2899" w:type="dxa"/>
            <w:tcMar>
              <w:top w:w="50" w:type="dxa"/>
              <w:left w:w="100" w:type="dxa"/>
            </w:tcMar>
            <w:vAlign w:val="center"/>
          </w:tcPr>
          <w:p w:rsidR="008311BE" w:rsidRPr="00FC1327" w:rsidRDefault="008311BE" w:rsidP="008311BE">
            <w:pPr>
              <w:spacing w:after="0"/>
              <w:ind w:left="135"/>
              <w:rPr>
                <w:lang w:val="ru-RU"/>
              </w:rPr>
            </w:pPr>
            <w:r w:rsidRPr="00FC1327">
              <w:rPr>
                <w:rFonts w:ascii="Times New Roman" w:hAnsi="Times New Roman"/>
                <w:color w:val="000000"/>
                <w:sz w:val="24"/>
                <w:lang w:val="ru-RU"/>
              </w:rPr>
              <w:t>Досуг и увлечения (хобби) современного подростка (компьютер</w:t>
            </w:r>
          </w:p>
        </w:tc>
        <w:tc>
          <w:tcPr>
            <w:tcW w:w="1062" w:type="dxa"/>
            <w:tcMar>
              <w:top w:w="50" w:type="dxa"/>
              <w:left w:w="100" w:type="dxa"/>
            </w:tcMar>
            <w:vAlign w:val="center"/>
          </w:tcPr>
          <w:p w:rsidR="008311BE" w:rsidRDefault="008311BE"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11BE" w:rsidRDefault="008311BE" w:rsidP="008311BE">
            <w:pPr>
              <w:spacing w:after="0"/>
              <w:ind w:left="135"/>
              <w:jc w:val="center"/>
            </w:pPr>
          </w:p>
        </w:tc>
        <w:tc>
          <w:tcPr>
            <w:tcW w:w="1985" w:type="dxa"/>
            <w:tcMar>
              <w:top w:w="50" w:type="dxa"/>
              <w:left w:w="100" w:type="dxa"/>
            </w:tcMar>
            <w:vAlign w:val="center"/>
          </w:tcPr>
          <w:p w:rsidR="008311BE" w:rsidRDefault="008311BE" w:rsidP="008311BE">
            <w:pPr>
              <w:spacing w:after="0"/>
              <w:ind w:left="135"/>
              <w:jc w:val="center"/>
            </w:pPr>
          </w:p>
        </w:tc>
        <w:tc>
          <w:tcPr>
            <w:tcW w:w="2126" w:type="dxa"/>
            <w:tcMar>
              <w:top w:w="50" w:type="dxa"/>
              <w:left w:w="100" w:type="dxa"/>
            </w:tcMar>
            <w:vAlign w:val="center"/>
          </w:tcPr>
          <w:p w:rsidR="008311BE" w:rsidRPr="00152C45" w:rsidRDefault="008311BE"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24.10</w:t>
            </w:r>
          </w:p>
        </w:tc>
        <w:tc>
          <w:tcPr>
            <w:tcW w:w="3450" w:type="dxa"/>
            <w:tcMar>
              <w:top w:w="50" w:type="dxa"/>
              <w:left w:w="100" w:type="dxa"/>
            </w:tcMar>
            <w:vAlign w:val="center"/>
          </w:tcPr>
          <w:p w:rsidR="008311BE" w:rsidRPr="0069327E" w:rsidRDefault="008311BE" w:rsidP="008311BE">
            <w:pPr>
              <w:spacing w:after="0"/>
              <w:ind w:left="135"/>
            </w:pPr>
            <w:hyperlink r:id="rId462">
              <w:r>
                <w:rPr>
                  <w:rFonts w:ascii="Times New Roman" w:hAnsi="Times New Roman"/>
                  <w:color w:val="0000FF"/>
                  <w:u w:val="single"/>
                </w:rPr>
                <w:t>https://resh.edu.ru/subject/11/8/</w:t>
              </w:r>
            </w:hyperlink>
          </w:p>
        </w:tc>
      </w:tr>
      <w:tr w:rsidR="004F7E8A" w:rsidRPr="008311BE" w:rsidTr="004F7E8A">
        <w:trPr>
          <w:trHeight w:val="107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24</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Borders>
              <w:right w:val="single" w:sz="4" w:space="0" w:color="auto"/>
            </w:tcBorders>
            <w:tcMar>
              <w:top w:w="50" w:type="dxa"/>
              <w:left w:w="100" w:type="dxa"/>
            </w:tcMar>
            <w:vAlign w:val="center"/>
          </w:tcPr>
          <w:p w:rsidR="004F7E8A" w:rsidRDefault="004F7E8A" w:rsidP="008311BE">
            <w:pPr>
              <w:spacing w:after="0"/>
              <w:ind w:left="135"/>
              <w:jc w:val="center"/>
            </w:pPr>
          </w:p>
        </w:tc>
        <w:tc>
          <w:tcPr>
            <w:tcW w:w="2126" w:type="dxa"/>
            <w:tcBorders>
              <w:left w:val="single" w:sz="4" w:space="0" w:color="auto"/>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25.10</w:t>
            </w:r>
          </w:p>
        </w:tc>
        <w:tc>
          <w:tcPr>
            <w:tcW w:w="3450" w:type="dxa"/>
            <w:vMerge w:val="restart"/>
            <w:tcMar>
              <w:top w:w="50" w:type="dxa"/>
              <w:left w:w="100" w:type="dxa"/>
            </w:tcMar>
            <w:vAlign w:val="center"/>
          </w:tcPr>
          <w:p w:rsidR="004F7E8A" w:rsidRPr="0069327E" w:rsidRDefault="004F7E8A" w:rsidP="008311BE">
            <w:pPr>
              <w:spacing w:after="0"/>
              <w:ind w:left="135"/>
            </w:pPr>
            <w:hyperlink r:id="rId463">
              <w:r>
                <w:rPr>
                  <w:rFonts w:ascii="Times New Roman" w:hAnsi="Times New Roman"/>
                  <w:color w:val="0000FF"/>
                  <w:u w:val="single"/>
                </w:rPr>
                <w:t>https://resh.edu.ru/subject/11/8/</w:t>
              </w:r>
            </w:hyperlink>
          </w:p>
        </w:tc>
      </w:tr>
      <w:tr w:rsidR="004F7E8A" w:rsidRPr="008311BE" w:rsidTr="004F7E8A">
        <w:trPr>
          <w:trHeight w:val="86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Borders>
              <w:right w:val="single" w:sz="4" w:space="0" w:color="auto"/>
            </w:tcBorders>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left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62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25</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Здоровый образ жизни (сбалансированное питание)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30.10</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/83531</w:t>
              </w:r>
              <w:r>
                <w:rPr>
                  <w:rFonts w:ascii="Times New Roman" w:hAnsi="Times New Roman"/>
                  <w:color w:val="0000FF"/>
                  <w:u w:val="single"/>
                </w:rPr>
                <w:t>ab</w:t>
              </w:r>
              <w:r w:rsidRPr="008311BE">
                <w:rPr>
                  <w:rFonts w:ascii="Times New Roman" w:hAnsi="Times New Roman"/>
                  <w:color w:val="0000FF"/>
                  <w:u w:val="single"/>
                  <w:lang w:val="ru-RU"/>
                </w:rPr>
                <w:t>6</w:t>
              </w:r>
            </w:hyperlink>
          </w:p>
          <w:p w:rsidR="004F7E8A" w:rsidRPr="008311BE" w:rsidRDefault="004F7E8A" w:rsidP="008311BE">
            <w:pPr>
              <w:spacing w:after="0"/>
              <w:ind w:left="135"/>
              <w:rPr>
                <w:lang w:val="ru-RU"/>
              </w:rPr>
            </w:pPr>
            <w:hyperlink r:id="rId46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cde</w:t>
              </w:r>
              <w:r w:rsidRPr="008311BE">
                <w:rPr>
                  <w:rFonts w:ascii="Times New Roman" w:hAnsi="Times New Roman"/>
                  <w:color w:val="0000FF"/>
                  <w:u w:val="single"/>
                  <w:lang w:val="ru-RU"/>
                </w:rPr>
                <w:t>0</w:t>
              </w:r>
            </w:hyperlink>
          </w:p>
        </w:tc>
      </w:tr>
      <w:tr w:rsidR="004F7E8A" w:rsidRPr="000F01E0" w:rsidTr="004F7E8A">
        <w:trPr>
          <w:trHeight w:val="36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117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26</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Здоровый образ жизни (питание школьников)</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31.10</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66">
              <w:r>
                <w:rPr>
                  <w:rFonts w:ascii="Times New Roman" w:hAnsi="Times New Roman"/>
                  <w:color w:val="0000FF"/>
                  <w:u w:val="single"/>
                </w:rPr>
                <w:t>https://resh.edu.ru/subject/11/8/</w:t>
              </w:r>
            </w:hyperlink>
          </w:p>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/83530</w:t>
              </w:r>
              <w:r>
                <w:rPr>
                  <w:rFonts w:ascii="Times New Roman" w:hAnsi="Times New Roman"/>
                  <w:color w:val="0000FF"/>
                  <w:u w:val="single"/>
                </w:rPr>
                <w:t>c</w:t>
              </w:r>
              <w:r w:rsidRPr="008311BE">
                <w:rPr>
                  <w:rFonts w:ascii="Times New Roman" w:hAnsi="Times New Roman"/>
                  <w:color w:val="0000FF"/>
                  <w:u w:val="single"/>
                  <w:lang w:val="ru-RU"/>
                </w:rPr>
                <w:t>06</w:t>
              </w:r>
            </w:hyperlink>
            <w:r w:rsidRPr="008311BE">
              <w:rPr>
                <w:rFonts w:ascii="Times New Roman" w:hAnsi="Times New Roman"/>
                <w:color w:val="000000"/>
                <w:sz w:val="24"/>
                <w:lang w:val="ru-RU"/>
              </w:rPr>
              <w:t xml:space="preserve"> </w:t>
            </w:r>
            <w:hyperlink r:id="rId46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/83530</w:t>
              </w:r>
              <w:r>
                <w:rPr>
                  <w:rFonts w:ascii="Times New Roman" w:hAnsi="Times New Roman"/>
                  <w:color w:val="0000FF"/>
                  <w:u w:val="single"/>
                </w:rPr>
                <w:t>d</w:t>
              </w:r>
              <w:r w:rsidRPr="008311BE">
                <w:rPr>
                  <w:rFonts w:ascii="Times New Roman" w:hAnsi="Times New Roman"/>
                  <w:color w:val="0000FF"/>
                  <w:u w:val="single"/>
                  <w:lang w:val="ru-RU"/>
                </w:rPr>
                <w:t>78</w:t>
              </w:r>
            </w:hyperlink>
            <w:r w:rsidRPr="008311BE">
              <w:rPr>
                <w:rFonts w:ascii="Times New Roman" w:hAnsi="Times New Roman"/>
                <w:color w:val="000000"/>
                <w:sz w:val="24"/>
                <w:lang w:val="ru-RU"/>
              </w:rPr>
              <w:t xml:space="preserve"> </w:t>
            </w:r>
            <w:hyperlink r:id="rId46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/83530</w:t>
              </w:r>
              <w:r>
                <w:rPr>
                  <w:rFonts w:ascii="Times New Roman" w:hAnsi="Times New Roman"/>
                  <w:color w:val="0000FF"/>
                  <w:u w:val="single"/>
                </w:rPr>
                <w:t>e</w:t>
              </w:r>
              <w:r w:rsidRPr="008311BE">
                <w:rPr>
                  <w:rFonts w:ascii="Times New Roman" w:hAnsi="Times New Roman"/>
                  <w:color w:val="0000FF"/>
                  <w:u w:val="single"/>
                  <w:lang w:val="ru-RU"/>
                </w:rPr>
                <w:t>9</w:t>
              </w:r>
              <w:r>
                <w:rPr>
                  <w:rFonts w:ascii="Times New Roman" w:hAnsi="Times New Roman"/>
                  <w:color w:val="0000FF"/>
                  <w:u w:val="single"/>
                </w:rPr>
                <w:t>a</w:t>
              </w:r>
            </w:hyperlink>
            <w:r w:rsidRPr="008311BE">
              <w:rPr>
                <w:rFonts w:ascii="Times New Roman" w:hAnsi="Times New Roman"/>
                <w:color w:val="000000"/>
                <w:sz w:val="24"/>
                <w:lang w:val="ru-RU"/>
              </w:rPr>
              <w:t xml:space="preserve"> </w:t>
            </w:r>
            <w:hyperlink r:id="rId47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/83530166</w:t>
              </w:r>
            </w:hyperlink>
            <w:r w:rsidRPr="008311BE">
              <w:rPr>
                <w:rFonts w:ascii="Times New Roman" w:hAnsi="Times New Roman"/>
                <w:color w:val="000000"/>
                <w:sz w:val="24"/>
                <w:lang w:val="ru-RU"/>
              </w:rPr>
              <w:t xml:space="preserve"> </w:t>
            </w:r>
            <w:hyperlink r:id="rId47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b</w:t>
              </w:r>
              <w:r w:rsidRPr="008311BE">
                <w:rPr>
                  <w:rFonts w:ascii="Times New Roman" w:hAnsi="Times New Roman"/>
                  <w:color w:val="0000FF"/>
                  <w:u w:val="single"/>
                  <w:lang w:val="ru-RU"/>
                </w:rPr>
                <w:t>660</w:t>
              </w:r>
            </w:hyperlink>
          </w:p>
        </w:tc>
      </w:tr>
      <w:tr w:rsidR="004F7E8A" w:rsidRPr="000F01E0" w:rsidTr="004F7E8A">
        <w:trPr>
          <w:trHeight w:val="911"/>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7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27</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Здоровый образ жизни (рецепты здорового питания)</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1.11</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/835304</w:t>
              </w:r>
              <w:r>
                <w:rPr>
                  <w:rFonts w:ascii="Times New Roman" w:hAnsi="Times New Roman"/>
                  <w:color w:val="0000FF"/>
                  <w:u w:val="single"/>
                </w:rPr>
                <w:t>e</w:t>
              </w:r>
              <w:r w:rsidRPr="008311BE">
                <w:rPr>
                  <w:rFonts w:ascii="Times New Roman" w:hAnsi="Times New Roman"/>
                  <w:color w:val="0000FF"/>
                  <w:u w:val="single"/>
                  <w:lang w:val="ru-RU"/>
                </w:rPr>
                <w:t>0</w:t>
              </w:r>
            </w:hyperlink>
            <w:r w:rsidRPr="008311BE">
              <w:rPr>
                <w:rFonts w:ascii="Times New Roman" w:hAnsi="Times New Roman"/>
                <w:color w:val="000000"/>
                <w:sz w:val="24"/>
                <w:lang w:val="ru-RU"/>
              </w:rPr>
              <w:t xml:space="preserve"> </w:t>
            </w:r>
            <w:hyperlink r:id="rId47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ae</w:t>
              </w:r>
              <w:r w:rsidRPr="008311BE">
                <w:rPr>
                  <w:rFonts w:ascii="Times New Roman" w:hAnsi="Times New Roman"/>
                  <w:color w:val="0000FF"/>
                  <w:u w:val="single"/>
                  <w:lang w:val="ru-RU"/>
                </w:rPr>
                <w:t>68</w:t>
              </w:r>
            </w:hyperlink>
          </w:p>
          <w:p w:rsidR="004F7E8A" w:rsidRPr="008311BE" w:rsidRDefault="004F7E8A" w:rsidP="008311BE">
            <w:pPr>
              <w:spacing w:after="0"/>
              <w:ind w:left="135"/>
              <w:rPr>
                <w:lang w:val="ru-RU"/>
              </w:rPr>
            </w:pPr>
            <w:hyperlink r:id="rId47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ebc</w:t>
              </w:r>
              <w:r w:rsidRPr="008311BE">
                <w:rPr>
                  <w:rFonts w:ascii="Times New Roman" w:hAnsi="Times New Roman"/>
                  <w:color w:val="0000FF"/>
                  <w:u w:val="single"/>
                  <w:lang w:val="ru-RU"/>
                </w:rPr>
                <w:t>6</w:t>
              </w:r>
            </w:hyperlink>
          </w:p>
        </w:tc>
      </w:tr>
      <w:tr w:rsidR="004F7E8A" w:rsidRPr="000F01E0" w:rsidTr="004F7E8A">
        <w:trPr>
          <w:trHeight w:val="4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383"/>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28</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Здоровый образ жизни (спорт)</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13.11</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75">
              <w:r>
                <w:rPr>
                  <w:rFonts w:ascii="Times New Roman" w:hAnsi="Times New Roman"/>
                  <w:color w:val="0000FF"/>
                  <w:u w:val="single"/>
                </w:rPr>
                <w:t>https://resh.edu.ru/subject/11/8/</w:t>
              </w:r>
            </w:hyperlink>
          </w:p>
          <w:p w:rsidR="004F7E8A" w:rsidRPr="0069327E" w:rsidRDefault="004F7E8A" w:rsidP="008311BE">
            <w:pPr>
              <w:spacing w:after="0"/>
              <w:ind w:left="135"/>
            </w:pPr>
            <w:hyperlink r:id="rId476" w:history="1">
              <w:r w:rsidRPr="000F3EFE">
                <w:rPr>
                  <w:rStyle w:val="ab"/>
                  <w:rFonts w:ascii="Times New Roman" w:hAnsi="Times New Roman"/>
                </w:rPr>
                <w:t>https://resh.edu.ru/subject/11/8/</w:t>
              </w:r>
            </w:hyperlink>
          </w:p>
        </w:tc>
      </w:tr>
      <w:tr w:rsidR="004F7E8A" w:rsidRPr="008311BE" w:rsidTr="004F7E8A">
        <w:trPr>
          <w:trHeight w:val="28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565"/>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29</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Здоровый образ жизни (популярные виды спорта)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14.11</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77">
              <w:r>
                <w:rPr>
                  <w:rFonts w:ascii="Times New Roman" w:hAnsi="Times New Roman"/>
                  <w:color w:val="0000FF"/>
                  <w:u w:val="single"/>
                </w:rPr>
                <w:t>https://resh.edu.ru/subject/11/8/</w:t>
              </w:r>
            </w:hyperlink>
          </w:p>
          <w:p w:rsidR="004F7E8A" w:rsidRPr="0069327E" w:rsidRDefault="004F7E8A" w:rsidP="008311BE">
            <w:pPr>
              <w:spacing w:after="0"/>
              <w:ind w:left="135"/>
            </w:pPr>
            <w:hyperlink r:id="rId478">
              <w:r>
                <w:rPr>
                  <w:rFonts w:ascii="Times New Roman" w:hAnsi="Times New Roman"/>
                  <w:color w:val="0000FF"/>
                  <w:u w:val="single"/>
                </w:rPr>
                <w:t>https://resh.edu.ru/subject/11/8/</w:t>
              </w:r>
            </w:hyperlink>
          </w:p>
        </w:tc>
      </w:tr>
      <w:tr w:rsidR="004F7E8A" w:rsidRPr="008311BE" w:rsidTr="004F7E8A">
        <w:trPr>
          <w:trHeight w:val="41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365"/>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30</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Здоровый образ жизни (фитнес)</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15.11</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79">
              <w:r>
                <w:rPr>
                  <w:rFonts w:ascii="Times New Roman" w:hAnsi="Times New Roman"/>
                  <w:color w:val="0000FF"/>
                  <w:u w:val="single"/>
                </w:rPr>
                <w:t>https://resh.edu.ru/subject/11/8/</w:t>
              </w:r>
            </w:hyperlink>
          </w:p>
          <w:p w:rsidR="004F7E8A" w:rsidRPr="0069327E" w:rsidRDefault="004F7E8A" w:rsidP="008311BE">
            <w:pPr>
              <w:spacing w:after="0"/>
              <w:ind w:left="135"/>
            </w:pPr>
            <w:hyperlink r:id="rId480">
              <w:r>
                <w:rPr>
                  <w:rFonts w:ascii="Times New Roman" w:hAnsi="Times New Roman"/>
                  <w:color w:val="0000FF"/>
                  <w:u w:val="single"/>
                </w:rPr>
                <w:t>https://resh.edu.ru/subject/11/8/</w:t>
              </w:r>
            </w:hyperlink>
          </w:p>
        </w:tc>
      </w:tr>
      <w:tr w:rsidR="004F7E8A" w:rsidRPr="008311BE" w:rsidTr="004F7E8A">
        <w:trPr>
          <w:trHeight w:val="301"/>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775"/>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31</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Здоровый образ жизни (мой любимый вид спорта)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20.11</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/8353204</w:t>
              </w:r>
              <w:r>
                <w:rPr>
                  <w:rFonts w:ascii="Times New Roman" w:hAnsi="Times New Roman"/>
                  <w:color w:val="0000FF"/>
                  <w:u w:val="single"/>
                </w:rPr>
                <w:t>c</w:t>
              </w:r>
            </w:hyperlink>
          </w:p>
          <w:p w:rsidR="004F7E8A" w:rsidRPr="008311BE" w:rsidRDefault="004F7E8A" w:rsidP="008311BE">
            <w:pPr>
              <w:spacing w:after="0"/>
              <w:ind w:left="135"/>
              <w:rPr>
                <w:lang w:val="ru-RU"/>
              </w:rPr>
            </w:pPr>
            <w:hyperlink r:id="rId48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w:t>
              </w:r>
              <w:r w:rsidRPr="008311BE">
                <w:rPr>
                  <w:rFonts w:ascii="Times New Roman" w:hAnsi="Times New Roman"/>
                  <w:color w:val="0000FF"/>
                  <w:u w:val="single"/>
                  <w:lang w:val="ru-RU"/>
                </w:rPr>
                <w:t>2</w:t>
              </w:r>
              <w:r>
                <w:rPr>
                  <w:rFonts w:ascii="Times New Roman" w:hAnsi="Times New Roman"/>
                  <w:color w:val="0000FF"/>
                  <w:u w:val="single"/>
                </w:rPr>
                <w:t>fc</w:t>
              </w:r>
            </w:hyperlink>
            <w:r w:rsidRPr="008311BE">
              <w:rPr>
                <w:rFonts w:ascii="Times New Roman" w:hAnsi="Times New Roman"/>
                <w:color w:val="000000"/>
                <w:sz w:val="24"/>
                <w:lang w:val="ru-RU"/>
              </w:rPr>
              <w:t xml:space="preserve"> </w:t>
            </w:r>
            <w:hyperlink r:id="rId48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w:t>
              </w:r>
              <w:r w:rsidRPr="008311BE">
                <w:rPr>
                  <w:rFonts w:ascii="Times New Roman" w:hAnsi="Times New Roman"/>
                  <w:color w:val="0000FF"/>
                  <w:u w:val="single"/>
                  <w:lang w:val="ru-RU"/>
                </w:rPr>
                <w:t>086</w:t>
              </w:r>
            </w:hyperlink>
          </w:p>
        </w:tc>
      </w:tr>
      <w:tr w:rsidR="004F7E8A" w:rsidRPr="000F01E0" w:rsidTr="004F7E8A">
        <w:trPr>
          <w:trHeight w:val="447"/>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419"/>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32</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Здоровый образ жизни (спортивная символика)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21.11</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84">
              <w:r>
                <w:rPr>
                  <w:rFonts w:ascii="Times New Roman" w:hAnsi="Times New Roman"/>
                  <w:color w:val="0000FF"/>
                  <w:u w:val="single"/>
                </w:rPr>
                <w:t>https://resh.edu.ru/subject/11/8/</w:t>
              </w:r>
            </w:hyperlink>
          </w:p>
          <w:p w:rsidR="004F7E8A" w:rsidRPr="0069327E" w:rsidRDefault="004F7E8A" w:rsidP="008311BE">
            <w:pPr>
              <w:spacing w:after="0"/>
              <w:ind w:left="135"/>
            </w:pPr>
            <w:hyperlink r:id="rId485" w:history="1">
              <w:r w:rsidRPr="000F3EFE">
                <w:rPr>
                  <w:rStyle w:val="ab"/>
                  <w:rFonts w:ascii="Times New Roman" w:hAnsi="Times New Roman"/>
                </w:rPr>
                <w:t>https://m.edsoo.ru/8353e1c6</w:t>
              </w:r>
            </w:hyperlink>
          </w:p>
        </w:tc>
      </w:tr>
      <w:tr w:rsidR="004F7E8A" w:rsidRPr="008311BE" w:rsidTr="004F7E8A">
        <w:trPr>
          <w:trHeight w:val="24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127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33</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22.11</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86">
              <w:r>
                <w:rPr>
                  <w:rFonts w:ascii="Times New Roman" w:hAnsi="Times New Roman"/>
                  <w:color w:val="0000FF"/>
                  <w:u w:val="single"/>
                </w:rPr>
                <w:t>https://resh.edu.ru/subject/11/8/</w:t>
              </w:r>
            </w:hyperlink>
          </w:p>
          <w:p w:rsidR="004F7E8A" w:rsidRPr="0069327E" w:rsidRDefault="004F7E8A" w:rsidP="008311BE">
            <w:pPr>
              <w:spacing w:after="0"/>
              <w:ind w:left="135"/>
            </w:pPr>
            <w:hyperlink r:id="rId487">
              <w:r>
                <w:rPr>
                  <w:rFonts w:ascii="Times New Roman" w:hAnsi="Times New Roman"/>
                  <w:color w:val="0000FF"/>
                  <w:u w:val="single"/>
                </w:rPr>
                <w:t>https://resh.edu.ru/subject/11/8/</w:t>
              </w:r>
            </w:hyperlink>
          </w:p>
        </w:tc>
      </w:tr>
      <w:tr w:rsidR="004F7E8A" w:rsidRPr="008311BE" w:rsidTr="004F7E8A">
        <w:trPr>
          <w:trHeight w:val="98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2033"/>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34</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27.11</w:t>
            </w:r>
          </w:p>
        </w:tc>
        <w:tc>
          <w:tcPr>
            <w:tcW w:w="3450" w:type="dxa"/>
            <w:vMerge w:val="restart"/>
            <w:tcMar>
              <w:top w:w="50" w:type="dxa"/>
              <w:left w:w="100" w:type="dxa"/>
            </w:tcMar>
            <w:vAlign w:val="center"/>
          </w:tcPr>
          <w:p w:rsidR="004F7E8A" w:rsidRPr="0069327E" w:rsidRDefault="004F7E8A" w:rsidP="008311BE">
            <w:pPr>
              <w:spacing w:after="0"/>
              <w:ind w:left="135"/>
            </w:pPr>
            <w:hyperlink r:id="rId488">
              <w:r>
                <w:rPr>
                  <w:rFonts w:ascii="Times New Roman" w:hAnsi="Times New Roman"/>
                  <w:color w:val="0000FF"/>
                  <w:u w:val="single"/>
                </w:rPr>
                <w:t>https://resh.edu.ru/subject/11/8/</w:t>
              </w:r>
            </w:hyperlink>
          </w:p>
        </w:tc>
      </w:tr>
      <w:tr w:rsidR="004F7E8A" w:rsidRPr="008311BE" w:rsidTr="004F7E8A">
        <w:trPr>
          <w:trHeight w:val="149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538"/>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35</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Покупки: одежда, обувь и продукты питания (виды магазинов)</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28.11</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89">
              <w:r>
                <w:rPr>
                  <w:rFonts w:ascii="Times New Roman" w:hAnsi="Times New Roman"/>
                  <w:color w:val="0000FF"/>
                  <w:u w:val="single"/>
                </w:rPr>
                <w:t>https://resh.edu.ru/subject/11/8/</w:t>
              </w:r>
            </w:hyperlink>
          </w:p>
          <w:p w:rsidR="004F7E8A" w:rsidRDefault="004F7E8A" w:rsidP="008311BE">
            <w:pPr>
              <w:spacing w:after="0"/>
              <w:ind w:left="135"/>
            </w:pPr>
            <w:hyperlink r:id="rId490" w:history="1">
              <w:r w:rsidRPr="000F3EFE">
                <w:rPr>
                  <w:rStyle w:val="ab"/>
                  <w:rFonts w:ascii="Times New Roman" w:hAnsi="Times New Roman"/>
                </w:rPr>
                <w:t>https://resh.edu.ru/subject/11/8/</w:t>
              </w:r>
            </w:hyperlink>
          </w:p>
        </w:tc>
      </w:tr>
      <w:tr w:rsidR="004F7E8A" w:rsidTr="004F7E8A">
        <w:trPr>
          <w:trHeight w:val="447"/>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57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36</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Покупки: одежда, обувь и продукты питания (в магазине)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29.11</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9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w:t>
              </w:r>
              <w:r w:rsidRPr="008311BE">
                <w:rPr>
                  <w:rFonts w:ascii="Times New Roman" w:hAnsi="Times New Roman"/>
                  <w:color w:val="0000FF"/>
                  <w:u w:val="single"/>
                  <w:lang w:val="ru-RU"/>
                </w:rPr>
                <w:t>500</w:t>
              </w:r>
            </w:hyperlink>
          </w:p>
        </w:tc>
      </w:tr>
      <w:tr w:rsidR="004F7E8A" w:rsidRPr="008311BE" w:rsidTr="004F7E8A">
        <w:trPr>
          <w:trHeight w:val="410"/>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60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37</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Покупки: одежда, обувь и продукты питания (покупки на рынке)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4.12</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492">
              <w:r>
                <w:rPr>
                  <w:rFonts w:ascii="Times New Roman" w:hAnsi="Times New Roman"/>
                  <w:color w:val="0000FF"/>
                  <w:u w:val="single"/>
                </w:rPr>
                <w:t>https://resh.edu.ru/subject/11/8/</w:t>
              </w:r>
            </w:hyperlink>
          </w:p>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9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w:t>
              </w:r>
              <w:r w:rsidRPr="008311BE">
                <w:rPr>
                  <w:rFonts w:ascii="Times New Roman" w:hAnsi="Times New Roman"/>
                  <w:color w:val="0000FF"/>
                  <w:u w:val="single"/>
                  <w:lang w:val="ru-RU"/>
                </w:rPr>
                <w:t>258</w:t>
              </w:r>
            </w:hyperlink>
          </w:p>
        </w:tc>
      </w:tr>
      <w:tr w:rsidR="004F7E8A" w:rsidRPr="008311BE" w:rsidTr="004F7E8A">
        <w:trPr>
          <w:trHeight w:val="38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611"/>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38</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Покупки: одежда, обувь и продукты питания (описание покупок)</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5.12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9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ced</w:t>
              </w:r>
              <w:r w:rsidRPr="008311BE">
                <w:rPr>
                  <w:rFonts w:ascii="Times New Roman" w:hAnsi="Times New Roman"/>
                  <w:color w:val="0000FF"/>
                  <w:u w:val="single"/>
                  <w:lang w:val="ru-RU"/>
                </w:rPr>
                <w:t>4</w:t>
              </w:r>
            </w:hyperlink>
          </w:p>
        </w:tc>
      </w:tr>
      <w:tr w:rsidR="004F7E8A" w:rsidRPr="008311BE" w:rsidTr="004F7E8A">
        <w:trPr>
          <w:trHeight w:val="37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Tr="004F7E8A">
        <w:trPr>
          <w:trHeight w:val="60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39</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Покупки: одежда, обувь и продукты питания (покупка подарков)</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6.12</w:t>
            </w:r>
          </w:p>
        </w:tc>
        <w:tc>
          <w:tcPr>
            <w:tcW w:w="3450" w:type="dxa"/>
            <w:vMerge w:val="restart"/>
            <w:tcMar>
              <w:top w:w="50" w:type="dxa"/>
              <w:left w:w="100" w:type="dxa"/>
            </w:tcMar>
            <w:vAlign w:val="center"/>
          </w:tcPr>
          <w:p w:rsidR="004F7E8A" w:rsidRDefault="004F7E8A" w:rsidP="008311BE">
            <w:pPr>
              <w:spacing w:after="0"/>
              <w:ind w:left="135"/>
            </w:pPr>
            <w:hyperlink r:id="rId495">
              <w:r>
                <w:rPr>
                  <w:rFonts w:ascii="Times New Roman" w:hAnsi="Times New Roman"/>
                  <w:color w:val="0000FF"/>
                  <w:u w:val="single"/>
                </w:rPr>
                <w:t>https://resh.edu.ru/subject/11/8/</w:t>
              </w:r>
            </w:hyperlink>
          </w:p>
        </w:tc>
      </w:tr>
      <w:tr w:rsidR="004F7E8A" w:rsidTr="004F7E8A">
        <w:trPr>
          <w:trHeight w:val="38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88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40</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Покупки: одежда, обувь и продукты питания (одежда и обувь)</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11.12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49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w:t>
              </w:r>
              <w:r w:rsidRPr="008311BE">
                <w:rPr>
                  <w:rFonts w:ascii="Times New Roman" w:hAnsi="Times New Roman"/>
                  <w:color w:val="0000FF"/>
                  <w:u w:val="single"/>
                  <w:lang w:val="ru-RU"/>
                </w:rPr>
                <w:t>6</w:t>
              </w:r>
              <w:r>
                <w:rPr>
                  <w:rFonts w:ascii="Times New Roman" w:hAnsi="Times New Roman"/>
                  <w:color w:val="0000FF"/>
                  <w:u w:val="single"/>
                </w:rPr>
                <w:t>e</w:t>
              </w:r>
              <w:r w:rsidRPr="008311BE">
                <w:rPr>
                  <w:rFonts w:ascii="Times New Roman" w:hAnsi="Times New Roman"/>
                  <w:color w:val="0000FF"/>
                  <w:u w:val="single"/>
                  <w:lang w:val="ru-RU"/>
                </w:rPr>
                <w:t>0</w:t>
              </w:r>
            </w:hyperlink>
            <w:r w:rsidRPr="008311BE">
              <w:rPr>
                <w:rFonts w:ascii="Times New Roman" w:hAnsi="Times New Roman"/>
                <w:color w:val="000000"/>
                <w:sz w:val="24"/>
                <w:lang w:val="ru-RU"/>
              </w:rPr>
              <w:t xml:space="preserve"> </w:t>
            </w:r>
            <w:hyperlink r:id="rId49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w:t>
              </w:r>
              <w:r w:rsidRPr="008311BE">
                <w:rPr>
                  <w:rFonts w:ascii="Times New Roman" w:hAnsi="Times New Roman"/>
                  <w:color w:val="0000FF"/>
                  <w:u w:val="single"/>
                  <w:lang w:val="ru-RU"/>
                </w:rPr>
                <w:t>80</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49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w:t>
              </w:r>
              <w:r w:rsidRPr="008311BE">
                <w:rPr>
                  <w:rFonts w:ascii="Times New Roman" w:hAnsi="Times New Roman"/>
                  <w:color w:val="0000FF"/>
                  <w:u w:val="single"/>
                  <w:lang w:val="ru-RU"/>
                </w:rPr>
                <w:t>92</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49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cd</w:t>
              </w:r>
              <w:r w:rsidRPr="008311BE">
                <w:rPr>
                  <w:rFonts w:ascii="Times New Roman" w:hAnsi="Times New Roman"/>
                  <w:color w:val="0000FF"/>
                  <w:u w:val="single"/>
                  <w:lang w:val="ru-RU"/>
                </w:rPr>
                <w:t>1</w:t>
              </w:r>
              <w:r>
                <w:rPr>
                  <w:rFonts w:ascii="Times New Roman" w:hAnsi="Times New Roman"/>
                  <w:color w:val="0000FF"/>
                  <w:u w:val="single"/>
                </w:rPr>
                <w:t>c</w:t>
              </w:r>
            </w:hyperlink>
          </w:p>
        </w:tc>
      </w:tr>
      <w:tr w:rsidR="004F7E8A" w:rsidRPr="008311BE" w:rsidTr="004F7E8A">
        <w:trPr>
          <w:trHeight w:val="62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9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41</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12.12</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w:t>
              </w:r>
              <w:r w:rsidRPr="008311BE">
                <w:rPr>
                  <w:rFonts w:ascii="Times New Roman" w:hAnsi="Times New Roman"/>
                  <w:color w:val="0000FF"/>
                  <w:u w:val="single"/>
                  <w:lang w:val="ru-RU"/>
                </w:rPr>
                <w:t>54</w:t>
              </w:r>
              <w:r>
                <w:rPr>
                  <w:rFonts w:ascii="Times New Roman" w:hAnsi="Times New Roman"/>
                  <w:color w:val="0000FF"/>
                  <w:u w:val="single"/>
                </w:rPr>
                <w:t>a</w:t>
              </w:r>
            </w:hyperlink>
          </w:p>
          <w:p w:rsidR="004F7E8A" w:rsidRPr="008311BE" w:rsidRDefault="004F7E8A" w:rsidP="008311BE">
            <w:pPr>
              <w:spacing w:after="0"/>
              <w:ind w:left="135"/>
              <w:rPr>
                <w:lang w:val="ru-RU"/>
              </w:rPr>
            </w:pPr>
            <w:hyperlink r:id="rId50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w:t>
              </w:r>
              <w:r w:rsidRPr="008311BE">
                <w:rPr>
                  <w:rFonts w:ascii="Times New Roman" w:hAnsi="Times New Roman"/>
                  <w:color w:val="0000FF"/>
                  <w:u w:val="single"/>
                  <w:lang w:val="ru-RU"/>
                </w:rPr>
                <w:t>3</w:t>
              </w:r>
              <w:r>
                <w:rPr>
                  <w:rFonts w:ascii="Times New Roman" w:hAnsi="Times New Roman"/>
                  <w:color w:val="0000FF"/>
                  <w:u w:val="single"/>
                </w:rPr>
                <w:t>b</w:t>
              </w:r>
              <w:r w:rsidRPr="008311BE">
                <w:rPr>
                  <w:rFonts w:ascii="Times New Roman" w:hAnsi="Times New Roman"/>
                  <w:color w:val="0000FF"/>
                  <w:u w:val="single"/>
                  <w:lang w:val="ru-RU"/>
                </w:rPr>
                <w:t>6</w:t>
              </w:r>
            </w:hyperlink>
          </w:p>
        </w:tc>
      </w:tr>
      <w:tr w:rsidR="004F7E8A" w:rsidRPr="008311BE" w:rsidTr="004F7E8A">
        <w:trPr>
          <w:trHeight w:val="647"/>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98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42</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13.12</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w:t>
              </w:r>
              <w:r w:rsidRPr="008311BE">
                <w:rPr>
                  <w:rFonts w:ascii="Times New Roman" w:hAnsi="Times New Roman"/>
                  <w:color w:val="0000FF"/>
                  <w:u w:val="single"/>
                  <w:lang w:val="ru-RU"/>
                </w:rPr>
                <w:t>54</w:t>
              </w:r>
              <w:r>
                <w:rPr>
                  <w:rFonts w:ascii="Times New Roman" w:hAnsi="Times New Roman"/>
                  <w:color w:val="0000FF"/>
                  <w:u w:val="single"/>
                </w:rPr>
                <w:t>a</w:t>
              </w:r>
            </w:hyperlink>
          </w:p>
          <w:p w:rsidR="004F7E8A" w:rsidRPr="008311BE" w:rsidRDefault="004F7E8A" w:rsidP="008311BE">
            <w:pPr>
              <w:spacing w:after="0"/>
              <w:ind w:left="135"/>
              <w:rPr>
                <w:lang w:val="ru-RU"/>
              </w:rPr>
            </w:pPr>
            <w:hyperlink r:id="rId503" w:history="1">
              <w:r w:rsidRPr="000F3EFE">
                <w:rPr>
                  <w:rStyle w:val="ab"/>
                  <w:rFonts w:ascii="Times New Roman" w:hAnsi="Times New Roman"/>
                </w:rPr>
                <w:t>https</w:t>
              </w:r>
              <w:r w:rsidRPr="008311BE">
                <w:rPr>
                  <w:rStyle w:val="ab"/>
                  <w:rFonts w:ascii="Times New Roman" w:hAnsi="Times New Roman"/>
                  <w:lang w:val="ru-RU"/>
                </w:rPr>
                <w:t>://</w:t>
              </w:r>
              <w:r w:rsidRPr="000F3EFE">
                <w:rPr>
                  <w:rStyle w:val="ab"/>
                  <w:rFonts w:ascii="Times New Roman" w:hAnsi="Times New Roman"/>
                </w:rPr>
                <w:t>resh</w:t>
              </w:r>
              <w:r w:rsidRPr="008311BE">
                <w:rPr>
                  <w:rStyle w:val="ab"/>
                  <w:rFonts w:ascii="Times New Roman" w:hAnsi="Times New Roman"/>
                  <w:lang w:val="ru-RU"/>
                </w:rPr>
                <w:t>.</w:t>
              </w:r>
              <w:r w:rsidRPr="000F3EFE">
                <w:rPr>
                  <w:rStyle w:val="ab"/>
                  <w:rFonts w:ascii="Times New Roman" w:hAnsi="Times New Roman"/>
                </w:rPr>
                <w:t>edu</w:t>
              </w:r>
              <w:r w:rsidRPr="008311BE">
                <w:rPr>
                  <w:rStyle w:val="ab"/>
                  <w:rFonts w:ascii="Times New Roman" w:hAnsi="Times New Roman"/>
                  <w:lang w:val="ru-RU"/>
                </w:rPr>
                <w:t>.</w:t>
              </w:r>
              <w:r w:rsidRPr="000F3EFE">
                <w:rPr>
                  <w:rStyle w:val="ab"/>
                  <w:rFonts w:ascii="Times New Roman" w:hAnsi="Times New Roman"/>
                </w:rPr>
                <w:t>ru</w:t>
              </w:r>
              <w:r w:rsidRPr="008311BE">
                <w:rPr>
                  <w:rStyle w:val="ab"/>
                  <w:rFonts w:ascii="Times New Roman" w:hAnsi="Times New Roman"/>
                  <w:lang w:val="ru-RU"/>
                </w:rPr>
                <w:t>/</w:t>
              </w:r>
              <w:r w:rsidRPr="000F3EFE">
                <w:rPr>
                  <w:rStyle w:val="ab"/>
                  <w:rFonts w:ascii="Times New Roman" w:hAnsi="Times New Roman"/>
                </w:rPr>
                <w:t>subject</w:t>
              </w:r>
              <w:r w:rsidRPr="008311BE">
                <w:rPr>
                  <w:rStyle w:val="ab"/>
                  <w:rFonts w:ascii="Times New Roman" w:hAnsi="Times New Roman"/>
                  <w:lang w:val="ru-RU"/>
                </w:rPr>
                <w:t>/11/8/</w:t>
              </w:r>
            </w:hyperlink>
          </w:p>
        </w:tc>
      </w:tr>
      <w:tr w:rsidR="004F7E8A" w:rsidRPr="008311BE" w:rsidTr="004F7E8A">
        <w:trPr>
          <w:trHeight w:val="62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401"/>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43</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Школа, школьная жизнь (любимые предметы)</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18.12</w:t>
            </w:r>
          </w:p>
        </w:tc>
        <w:tc>
          <w:tcPr>
            <w:tcW w:w="3450" w:type="dxa"/>
            <w:vMerge w:val="restart"/>
            <w:tcMar>
              <w:top w:w="50" w:type="dxa"/>
              <w:left w:w="100" w:type="dxa"/>
            </w:tcMar>
            <w:vAlign w:val="center"/>
          </w:tcPr>
          <w:p w:rsidR="004F7E8A" w:rsidRPr="0069327E" w:rsidRDefault="004F7E8A" w:rsidP="008311BE">
            <w:pPr>
              <w:spacing w:after="0"/>
              <w:ind w:left="135"/>
            </w:pPr>
            <w:hyperlink r:id="rId504">
              <w:r>
                <w:rPr>
                  <w:rFonts w:ascii="Times New Roman" w:hAnsi="Times New Roman"/>
                  <w:color w:val="0000FF"/>
                  <w:u w:val="single"/>
                </w:rPr>
                <w:t>https://resh.edu.ru/subject/11/8/</w:t>
              </w:r>
            </w:hyperlink>
          </w:p>
        </w:tc>
      </w:tr>
      <w:tr w:rsidR="004F7E8A" w:rsidRPr="008311BE" w:rsidTr="004F7E8A">
        <w:trPr>
          <w:trHeight w:val="26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55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44</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Школа, школьная жизнь (взаимоотношения в школе)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19.12</w:t>
            </w:r>
          </w:p>
        </w:tc>
        <w:tc>
          <w:tcPr>
            <w:tcW w:w="3450" w:type="dxa"/>
            <w:vMerge w:val="restart"/>
            <w:tcMar>
              <w:top w:w="50" w:type="dxa"/>
              <w:left w:w="100" w:type="dxa"/>
            </w:tcMar>
            <w:vAlign w:val="center"/>
          </w:tcPr>
          <w:p w:rsidR="004F7E8A" w:rsidRPr="0069327E" w:rsidRDefault="004F7E8A" w:rsidP="008311BE">
            <w:pPr>
              <w:spacing w:after="0"/>
              <w:ind w:left="135"/>
            </w:pPr>
            <w:hyperlink r:id="rId505">
              <w:r>
                <w:rPr>
                  <w:rFonts w:ascii="Times New Roman" w:hAnsi="Times New Roman"/>
                  <w:color w:val="0000FF"/>
                  <w:u w:val="single"/>
                </w:rPr>
                <w:t>https://resh.edu.ru/subject/11/8/</w:t>
              </w:r>
            </w:hyperlink>
          </w:p>
        </w:tc>
      </w:tr>
      <w:tr w:rsidR="004F7E8A" w:rsidRPr="008311BE" w:rsidTr="004F7E8A">
        <w:trPr>
          <w:trHeight w:val="428"/>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219"/>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45</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Школа, школьная жизнь </w:t>
            </w:r>
            <w:r w:rsidRPr="00FC1327">
              <w:rPr>
                <w:rFonts w:ascii="Times New Roman" w:hAnsi="Times New Roman"/>
                <w:color w:val="000000"/>
                <w:sz w:val="24"/>
                <w:lang w:val="ru-RU"/>
              </w:rPr>
              <w:lastRenderedPageBreak/>
              <w:t>(международные обмены для школьников)</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20.12</w:t>
            </w:r>
          </w:p>
        </w:tc>
        <w:tc>
          <w:tcPr>
            <w:tcW w:w="3450" w:type="dxa"/>
            <w:vMerge w:val="restart"/>
            <w:tcMar>
              <w:top w:w="50" w:type="dxa"/>
              <w:left w:w="100" w:type="dxa"/>
            </w:tcMar>
            <w:vAlign w:val="center"/>
          </w:tcPr>
          <w:p w:rsidR="004F7E8A" w:rsidRDefault="004F7E8A" w:rsidP="008311BE">
            <w:pPr>
              <w:spacing w:after="0"/>
              <w:ind w:left="135"/>
            </w:pPr>
            <w:hyperlink r:id="rId506">
              <w:r>
                <w:rPr>
                  <w:rFonts w:ascii="Times New Roman" w:hAnsi="Times New Roman"/>
                  <w:color w:val="0000FF"/>
                  <w:u w:val="single"/>
                </w:rPr>
                <w:t>https://resh.edu.ru/subject/11/8/</w:t>
              </w:r>
            </w:hyperlink>
          </w:p>
        </w:tc>
      </w:tr>
      <w:tr w:rsidR="004F7E8A" w:rsidTr="004F7E8A">
        <w:trPr>
          <w:trHeight w:val="1087"/>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383"/>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46</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Школа, школьная жизнь (школьные будни)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25.12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0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w:t>
              </w:r>
              <w:r w:rsidRPr="008311BE">
                <w:rPr>
                  <w:rFonts w:ascii="Times New Roman" w:hAnsi="Times New Roman"/>
                  <w:color w:val="0000FF"/>
                  <w:u w:val="single"/>
                  <w:lang w:val="ru-RU"/>
                </w:rPr>
                <w:t>0</w:t>
              </w:r>
              <w:r>
                <w:rPr>
                  <w:rFonts w:ascii="Times New Roman" w:hAnsi="Times New Roman"/>
                  <w:color w:val="0000FF"/>
                  <w:u w:val="single"/>
                </w:rPr>
                <w:t>a</w:t>
              </w:r>
              <w:r w:rsidRPr="008311BE">
                <w:rPr>
                  <w:rFonts w:ascii="Times New Roman" w:hAnsi="Times New Roman"/>
                  <w:color w:val="0000FF"/>
                  <w:u w:val="single"/>
                  <w:lang w:val="ru-RU"/>
                </w:rPr>
                <w:t>0</w:t>
              </w:r>
            </w:hyperlink>
          </w:p>
        </w:tc>
      </w:tr>
      <w:tr w:rsidR="004F7E8A" w:rsidRPr="000F01E0" w:rsidTr="004F7E8A">
        <w:trPr>
          <w:trHeight w:val="28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62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47</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Школа, школьная жизнь (использование интернета)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26.12</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508">
              <w:r>
                <w:rPr>
                  <w:rFonts w:ascii="Times New Roman" w:hAnsi="Times New Roman"/>
                  <w:color w:val="0000FF"/>
                  <w:u w:val="single"/>
                </w:rPr>
                <w:t>https://resh.edu.ru/subject/11/8/</w:t>
              </w:r>
            </w:hyperlink>
          </w:p>
          <w:p w:rsidR="004F7E8A" w:rsidRPr="0069327E" w:rsidRDefault="004F7E8A" w:rsidP="008311BE">
            <w:pPr>
              <w:spacing w:after="0"/>
              <w:ind w:left="135"/>
            </w:pPr>
            <w:hyperlink r:id="rId5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77</w:t>
              </w:r>
              <w:r>
                <w:rPr>
                  <w:rFonts w:ascii="Times New Roman" w:hAnsi="Times New Roman"/>
                  <w:color w:val="0000FF"/>
                  <w:u w:val="single"/>
                </w:rPr>
                <w:t>a</w:t>
              </w:r>
            </w:hyperlink>
          </w:p>
        </w:tc>
      </w:tr>
      <w:tr w:rsidR="004F7E8A" w:rsidRPr="008311BE" w:rsidTr="004F7E8A">
        <w:trPr>
          <w:trHeight w:val="36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401"/>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48</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Школа, школьная жизнь (онлайн-обучение)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27.12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1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w:t>
              </w:r>
              <w:r w:rsidRPr="008311BE">
                <w:rPr>
                  <w:rFonts w:ascii="Times New Roman" w:hAnsi="Times New Roman"/>
                  <w:color w:val="0000FF"/>
                  <w:u w:val="single"/>
                  <w:lang w:val="ru-RU"/>
                </w:rPr>
                <w:t>662</w:t>
              </w:r>
            </w:hyperlink>
          </w:p>
        </w:tc>
      </w:tr>
      <w:tr w:rsidR="004F7E8A" w:rsidRPr="000F01E0" w:rsidTr="004F7E8A">
        <w:trPr>
          <w:trHeight w:val="26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51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49</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Школа, школьная жизнь (экзамены)</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9.01</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1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ea</w:t>
              </w:r>
              <w:r w:rsidRPr="008311BE">
                <w:rPr>
                  <w:rFonts w:ascii="Times New Roman" w:hAnsi="Times New Roman"/>
                  <w:color w:val="0000FF"/>
                  <w:u w:val="single"/>
                  <w:lang w:val="ru-RU"/>
                </w:rPr>
                <w:t>7</w:t>
              </w:r>
              <w:r>
                <w:rPr>
                  <w:rFonts w:ascii="Times New Roman" w:hAnsi="Times New Roman"/>
                  <w:color w:val="0000FF"/>
                  <w:u w:val="single"/>
                </w:rPr>
                <w:t>c</w:t>
              </w:r>
            </w:hyperlink>
          </w:p>
          <w:p w:rsidR="004F7E8A" w:rsidRPr="008311BE" w:rsidRDefault="004F7E8A" w:rsidP="008311BE">
            <w:pPr>
              <w:spacing w:after="0"/>
              <w:ind w:left="135"/>
              <w:rPr>
                <w:lang w:val="ru-RU"/>
              </w:rPr>
            </w:pPr>
            <w:hyperlink r:id="rId51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ece</w:t>
              </w:r>
              <w:r w:rsidRPr="008311BE">
                <w:rPr>
                  <w:rFonts w:ascii="Times New Roman" w:hAnsi="Times New Roman"/>
                  <w:color w:val="0000FF"/>
                  <w:u w:val="single"/>
                  <w:lang w:val="ru-RU"/>
                </w:rPr>
                <w:t>8</w:t>
              </w:r>
            </w:hyperlink>
          </w:p>
        </w:tc>
      </w:tr>
      <w:tr w:rsidR="004F7E8A" w:rsidRPr="008311BE" w:rsidTr="004F7E8A">
        <w:trPr>
          <w:trHeight w:val="41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611"/>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50</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Школа, школьная жизнь (проект)</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10.01</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1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ded</w:t>
              </w:r>
              <w:r w:rsidRPr="008311BE">
                <w:rPr>
                  <w:rFonts w:ascii="Times New Roman" w:hAnsi="Times New Roman"/>
                  <w:color w:val="0000FF"/>
                  <w:u w:val="single"/>
                  <w:lang w:val="ru-RU"/>
                </w:rPr>
                <w:t>8</w:t>
              </w:r>
            </w:hyperlink>
          </w:p>
          <w:p w:rsidR="004F7E8A" w:rsidRPr="008311BE" w:rsidRDefault="004F7E8A" w:rsidP="008311BE">
            <w:pPr>
              <w:spacing w:after="0"/>
              <w:ind w:left="135"/>
              <w:rPr>
                <w:lang w:val="ru-RU"/>
              </w:rPr>
            </w:pPr>
            <w:hyperlink r:id="rId51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ee</w:t>
              </w:r>
              <w:r w:rsidRPr="008311BE">
                <w:rPr>
                  <w:rFonts w:ascii="Times New Roman" w:hAnsi="Times New Roman"/>
                  <w:color w:val="0000FF"/>
                  <w:u w:val="single"/>
                  <w:lang w:val="ru-RU"/>
                </w:rPr>
                <w:t>0</w:t>
              </w:r>
              <w:r>
                <w:rPr>
                  <w:rFonts w:ascii="Times New Roman" w:hAnsi="Times New Roman"/>
                  <w:color w:val="0000FF"/>
                  <w:u w:val="single"/>
                </w:rPr>
                <w:t>a</w:t>
              </w:r>
            </w:hyperlink>
          </w:p>
        </w:tc>
      </w:tr>
      <w:tr w:rsidR="004F7E8A" w:rsidRPr="008311BE" w:rsidTr="004F7E8A">
        <w:trPr>
          <w:trHeight w:val="31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1723"/>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51</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15.01</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1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ded</w:t>
              </w:r>
              <w:r w:rsidRPr="008311BE">
                <w:rPr>
                  <w:rFonts w:ascii="Times New Roman" w:hAnsi="Times New Roman"/>
                  <w:color w:val="0000FF"/>
                  <w:u w:val="single"/>
                  <w:lang w:val="ru-RU"/>
                </w:rPr>
                <w:t>8</w:t>
              </w:r>
            </w:hyperlink>
          </w:p>
          <w:p w:rsidR="004F7E8A" w:rsidRPr="008311BE" w:rsidRDefault="004F7E8A" w:rsidP="008311BE">
            <w:pPr>
              <w:spacing w:after="0"/>
              <w:ind w:left="135"/>
              <w:rPr>
                <w:lang w:val="ru-RU"/>
              </w:rPr>
            </w:pPr>
            <w:hyperlink r:id="rId51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ee</w:t>
              </w:r>
              <w:r w:rsidRPr="008311BE">
                <w:rPr>
                  <w:rFonts w:ascii="Times New Roman" w:hAnsi="Times New Roman"/>
                  <w:color w:val="0000FF"/>
                  <w:u w:val="single"/>
                  <w:lang w:val="ru-RU"/>
                </w:rPr>
                <w:t>0</w:t>
              </w:r>
              <w:r>
                <w:rPr>
                  <w:rFonts w:ascii="Times New Roman" w:hAnsi="Times New Roman"/>
                  <w:color w:val="0000FF"/>
                  <w:u w:val="single"/>
                </w:rPr>
                <w:t>a</w:t>
              </w:r>
            </w:hyperlink>
          </w:p>
        </w:tc>
      </w:tr>
      <w:tr w:rsidR="004F7E8A" w:rsidRPr="008311BE" w:rsidTr="004F7E8A">
        <w:trPr>
          <w:trHeight w:val="148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173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52</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16.01</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1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ef</w:t>
              </w:r>
              <w:r w:rsidRPr="008311BE">
                <w:rPr>
                  <w:rFonts w:ascii="Times New Roman" w:hAnsi="Times New Roman"/>
                  <w:color w:val="0000FF"/>
                  <w:u w:val="single"/>
                  <w:lang w:val="ru-RU"/>
                </w:rPr>
                <w:t>22</w:t>
              </w:r>
            </w:hyperlink>
            <w:r w:rsidRPr="008311BE">
              <w:rPr>
                <w:rFonts w:ascii="Times New Roman" w:hAnsi="Times New Roman"/>
                <w:color w:val="000000"/>
                <w:sz w:val="24"/>
                <w:lang w:val="ru-RU"/>
              </w:rPr>
              <w:t xml:space="preserve"> </w:t>
            </w:r>
            <w:hyperlink r:id="rId51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f</w:t>
              </w:r>
              <w:r w:rsidRPr="008311BE">
                <w:rPr>
                  <w:rFonts w:ascii="Times New Roman" w:hAnsi="Times New Roman"/>
                  <w:color w:val="0000FF"/>
                  <w:u w:val="single"/>
                  <w:lang w:val="ru-RU"/>
                </w:rPr>
                <w:t>044</w:t>
              </w:r>
            </w:hyperlink>
          </w:p>
        </w:tc>
      </w:tr>
      <w:tr w:rsidR="004F7E8A" w:rsidRPr="008311BE" w:rsidTr="004F7E8A">
        <w:trPr>
          <w:trHeight w:val="147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948"/>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53</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17.01</w:t>
            </w:r>
          </w:p>
        </w:tc>
        <w:tc>
          <w:tcPr>
            <w:tcW w:w="3450" w:type="dxa"/>
            <w:vMerge w:val="restart"/>
            <w:tcMar>
              <w:top w:w="50" w:type="dxa"/>
              <w:left w:w="100" w:type="dxa"/>
            </w:tcMar>
            <w:vAlign w:val="center"/>
          </w:tcPr>
          <w:p w:rsidR="004F7E8A" w:rsidRPr="0069327E" w:rsidRDefault="004F7E8A" w:rsidP="008311BE">
            <w:pPr>
              <w:spacing w:after="0"/>
              <w:ind w:left="135"/>
            </w:pPr>
            <w:hyperlink r:id="rId519">
              <w:r>
                <w:rPr>
                  <w:rFonts w:ascii="Times New Roman" w:hAnsi="Times New Roman"/>
                  <w:color w:val="0000FF"/>
                  <w:u w:val="single"/>
                </w:rPr>
                <w:t>https://resh.edu.ru/subject/11/8/</w:t>
              </w:r>
            </w:hyperlink>
          </w:p>
        </w:tc>
      </w:tr>
      <w:tr w:rsidR="004F7E8A" w:rsidRPr="008311BE" w:rsidTr="004F7E8A">
        <w:trPr>
          <w:trHeight w:val="67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948"/>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54</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22.01</w:t>
            </w:r>
          </w:p>
        </w:tc>
        <w:tc>
          <w:tcPr>
            <w:tcW w:w="3450" w:type="dxa"/>
            <w:vMerge w:val="restart"/>
            <w:tcMar>
              <w:top w:w="50" w:type="dxa"/>
              <w:left w:w="100" w:type="dxa"/>
            </w:tcMar>
            <w:vAlign w:val="center"/>
          </w:tcPr>
          <w:p w:rsidR="004F7E8A" w:rsidRPr="0069327E" w:rsidRDefault="004F7E8A" w:rsidP="008311BE">
            <w:pPr>
              <w:spacing w:after="0"/>
              <w:ind w:left="135"/>
            </w:pPr>
            <w:hyperlink r:id="rId520">
              <w:r>
                <w:rPr>
                  <w:rFonts w:ascii="Times New Roman" w:hAnsi="Times New Roman"/>
                  <w:color w:val="0000FF"/>
                  <w:u w:val="single"/>
                </w:rPr>
                <w:t>https://resh.edu.ru/subject/11/8/</w:t>
              </w:r>
            </w:hyperlink>
          </w:p>
        </w:tc>
      </w:tr>
      <w:tr w:rsidR="004F7E8A" w:rsidRPr="008311BE" w:rsidTr="004F7E8A">
        <w:trPr>
          <w:trHeight w:val="66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109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55</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23.01</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2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f</w:t>
              </w:r>
              <w:r w:rsidRPr="008311BE">
                <w:rPr>
                  <w:rFonts w:ascii="Times New Roman" w:hAnsi="Times New Roman"/>
                  <w:color w:val="0000FF"/>
                  <w:u w:val="single"/>
                  <w:lang w:val="ru-RU"/>
                </w:rPr>
                <w:t>698</w:t>
              </w:r>
            </w:hyperlink>
          </w:p>
        </w:tc>
      </w:tr>
      <w:tr w:rsidR="004F7E8A" w:rsidRPr="008311BE" w:rsidTr="004F7E8A">
        <w:trPr>
          <w:trHeight w:val="838"/>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428"/>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56</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Виды отдыха в </w:t>
            </w:r>
            <w:r w:rsidRPr="00FC1327">
              <w:rPr>
                <w:rFonts w:ascii="Times New Roman" w:hAnsi="Times New Roman"/>
                <w:color w:val="000000"/>
                <w:sz w:val="24"/>
                <w:lang w:val="ru-RU"/>
              </w:rPr>
              <w:lastRenderedPageBreak/>
              <w:t>различное время года. Путешествия по России и зарубежным странам (различные туры)</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24.01</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2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f</w:t>
              </w:r>
              <w:r w:rsidRPr="008311BE">
                <w:rPr>
                  <w:rFonts w:ascii="Times New Roman" w:hAnsi="Times New Roman"/>
                  <w:color w:val="0000FF"/>
                  <w:u w:val="single"/>
                  <w:lang w:val="ru-RU"/>
                </w:rPr>
                <w:t>558</w:t>
              </w:r>
            </w:hyperlink>
          </w:p>
        </w:tc>
      </w:tr>
      <w:tr w:rsidR="004F7E8A" w:rsidRPr="000F01E0" w:rsidTr="004F7E8A">
        <w:trPr>
          <w:trHeight w:val="119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9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57</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29.01</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2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f</w:t>
              </w:r>
              <w:r w:rsidRPr="008311BE">
                <w:rPr>
                  <w:rFonts w:ascii="Times New Roman" w:hAnsi="Times New Roman"/>
                  <w:color w:val="0000FF"/>
                  <w:u w:val="single"/>
                  <w:lang w:val="ru-RU"/>
                </w:rPr>
                <w:t>004</w:t>
              </w:r>
            </w:hyperlink>
            <w:r w:rsidRPr="008311BE">
              <w:rPr>
                <w:rFonts w:ascii="Times New Roman" w:hAnsi="Times New Roman"/>
                <w:color w:val="000000"/>
                <w:sz w:val="24"/>
                <w:lang w:val="ru-RU"/>
              </w:rPr>
              <w:t xml:space="preserve"> </w:t>
            </w:r>
            <w:hyperlink r:id="rId52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/8352366</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52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/83523786</w:t>
              </w:r>
            </w:hyperlink>
          </w:p>
        </w:tc>
      </w:tr>
      <w:tr w:rsidR="004F7E8A" w:rsidRPr="000F01E0" w:rsidTr="004F7E8A">
        <w:trPr>
          <w:trHeight w:val="6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91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58</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30.01</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2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f</w:t>
              </w:r>
              <w:r w:rsidRPr="008311BE">
                <w:rPr>
                  <w:rFonts w:ascii="Times New Roman" w:hAnsi="Times New Roman"/>
                  <w:color w:val="0000FF"/>
                  <w:u w:val="single"/>
                  <w:lang w:val="ru-RU"/>
                </w:rPr>
                <w:t>558</w:t>
              </w:r>
            </w:hyperlink>
          </w:p>
        </w:tc>
      </w:tr>
      <w:tr w:rsidR="004F7E8A" w:rsidRPr="000F01E0" w:rsidTr="004F7E8A">
        <w:trPr>
          <w:trHeight w:val="711"/>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Tr="004F7E8A">
        <w:trPr>
          <w:trHeight w:val="51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59</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Проблемы экологии (перерабатываемые материалы)</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31.01</w:t>
            </w:r>
          </w:p>
        </w:tc>
        <w:tc>
          <w:tcPr>
            <w:tcW w:w="3450" w:type="dxa"/>
            <w:vMerge w:val="restart"/>
            <w:tcMar>
              <w:top w:w="50" w:type="dxa"/>
              <w:left w:w="100" w:type="dxa"/>
            </w:tcMar>
            <w:vAlign w:val="center"/>
          </w:tcPr>
          <w:p w:rsidR="004F7E8A" w:rsidRDefault="004F7E8A" w:rsidP="008311BE">
            <w:pPr>
              <w:spacing w:after="0"/>
              <w:ind w:left="135"/>
            </w:pPr>
            <w:hyperlink r:id="rId527">
              <w:r>
                <w:rPr>
                  <w:rFonts w:ascii="Times New Roman" w:hAnsi="Times New Roman"/>
                  <w:color w:val="0000FF"/>
                  <w:u w:val="single"/>
                </w:rPr>
                <w:t>https://resh.edu.ru/subject/11/8/</w:t>
              </w:r>
            </w:hyperlink>
          </w:p>
        </w:tc>
      </w:tr>
      <w:tr w:rsidR="004F7E8A" w:rsidTr="004F7E8A">
        <w:trPr>
          <w:trHeight w:val="47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565"/>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60</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Проблемы экологии (экологичные материалы)</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5.02</w:t>
            </w:r>
          </w:p>
        </w:tc>
        <w:tc>
          <w:tcPr>
            <w:tcW w:w="3450" w:type="dxa"/>
            <w:vMerge w:val="restart"/>
            <w:tcMar>
              <w:top w:w="50" w:type="dxa"/>
              <w:left w:w="100" w:type="dxa"/>
            </w:tcMar>
            <w:vAlign w:val="center"/>
          </w:tcPr>
          <w:p w:rsidR="004F7E8A" w:rsidRDefault="004F7E8A" w:rsidP="008311BE">
            <w:pPr>
              <w:spacing w:after="0"/>
              <w:ind w:left="135"/>
            </w:pPr>
            <w:hyperlink r:id="rId528">
              <w:r>
                <w:rPr>
                  <w:rFonts w:ascii="Times New Roman" w:hAnsi="Times New Roman"/>
                  <w:color w:val="0000FF"/>
                  <w:u w:val="single"/>
                </w:rPr>
                <w:t>https://resh.edu.ru/subject/11/8/</w:t>
              </w:r>
            </w:hyperlink>
          </w:p>
        </w:tc>
      </w:tr>
      <w:tr w:rsidR="004F7E8A" w:rsidTr="004F7E8A">
        <w:trPr>
          <w:trHeight w:val="410"/>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529"/>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61</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Природа. Стихийные бедствия (виды природных катастроф)</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6.02</w:t>
            </w:r>
          </w:p>
        </w:tc>
        <w:tc>
          <w:tcPr>
            <w:tcW w:w="3450" w:type="dxa"/>
            <w:vMerge w:val="restart"/>
            <w:tcMar>
              <w:top w:w="50" w:type="dxa"/>
              <w:left w:w="100" w:type="dxa"/>
            </w:tcMar>
            <w:vAlign w:val="center"/>
          </w:tcPr>
          <w:p w:rsidR="004F7E8A" w:rsidRDefault="004F7E8A" w:rsidP="008311BE">
            <w:pPr>
              <w:spacing w:after="0"/>
              <w:ind w:left="135"/>
            </w:pPr>
            <w:hyperlink r:id="rId529">
              <w:r>
                <w:rPr>
                  <w:rFonts w:ascii="Times New Roman" w:hAnsi="Times New Roman"/>
                  <w:color w:val="0000FF"/>
                  <w:u w:val="single"/>
                </w:rPr>
                <w:t>https://resh.edu.ru/subject/11/8/</w:t>
              </w:r>
            </w:hyperlink>
          </w:p>
        </w:tc>
      </w:tr>
      <w:tr w:rsidR="004F7E8A" w:rsidTr="004F7E8A">
        <w:trPr>
          <w:trHeight w:val="4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529"/>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62</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Природа. Стихийные бедствия (последствия природных катастроф)</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7.02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3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fa</w:t>
              </w:r>
              <w:r w:rsidRPr="008311BE">
                <w:rPr>
                  <w:rFonts w:ascii="Times New Roman" w:hAnsi="Times New Roman"/>
                  <w:color w:val="0000FF"/>
                  <w:u w:val="single"/>
                  <w:lang w:val="ru-RU"/>
                </w:rPr>
                <w:t>26</w:t>
              </w:r>
            </w:hyperlink>
          </w:p>
        </w:tc>
      </w:tr>
      <w:tr w:rsidR="004F7E8A" w:rsidRPr="008311BE" w:rsidTr="004F7E8A">
        <w:trPr>
          <w:trHeight w:val="4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18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63</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Природа. Стихийные </w:t>
            </w:r>
            <w:r w:rsidRPr="00FC1327">
              <w:rPr>
                <w:rFonts w:ascii="Times New Roman" w:hAnsi="Times New Roman"/>
                <w:color w:val="000000"/>
                <w:sz w:val="24"/>
                <w:lang w:val="ru-RU"/>
              </w:rPr>
              <w:lastRenderedPageBreak/>
              <w:t>бедствия (причины возникновения)</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12.02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3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fa</w:t>
              </w:r>
              <w:r w:rsidRPr="008311BE">
                <w:rPr>
                  <w:rFonts w:ascii="Times New Roman" w:hAnsi="Times New Roman"/>
                  <w:color w:val="0000FF"/>
                  <w:u w:val="single"/>
                  <w:lang w:val="ru-RU"/>
                </w:rPr>
                <w:t>26</w:t>
              </w:r>
            </w:hyperlink>
          </w:p>
        </w:tc>
      </w:tr>
      <w:tr w:rsidR="004F7E8A" w:rsidRPr="008311BE" w:rsidTr="004F7E8A">
        <w:trPr>
          <w:trHeight w:val="80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638"/>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64</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Природа (глобальные вызовы)</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13.02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3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/83526</w:t>
              </w:r>
              <w:r>
                <w:rPr>
                  <w:rFonts w:ascii="Times New Roman" w:hAnsi="Times New Roman"/>
                  <w:color w:val="0000FF"/>
                  <w:u w:val="single"/>
                </w:rPr>
                <w:t>a</w:t>
              </w:r>
              <w:r w:rsidRPr="008311BE">
                <w:rPr>
                  <w:rFonts w:ascii="Times New Roman" w:hAnsi="Times New Roman"/>
                  <w:color w:val="0000FF"/>
                  <w:u w:val="single"/>
                  <w:lang w:val="ru-RU"/>
                </w:rPr>
                <w:t>1</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53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/83526</w:t>
              </w:r>
              <w:r>
                <w:rPr>
                  <w:rFonts w:ascii="Times New Roman" w:hAnsi="Times New Roman"/>
                  <w:color w:val="0000FF"/>
                  <w:u w:val="single"/>
                </w:rPr>
                <w:t>f</w:t>
              </w:r>
              <w:r w:rsidRPr="008311BE">
                <w:rPr>
                  <w:rFonts w:ascii="Times New Roman" w:hAnsi="Times New Roman"/>
                  <w:color w:val="0000FF"/>
                  <w:u w:val="single"/>
                  <w:lang w:val="ru-RU"/>
                </w:rPr>
                <w:t>08</w:t>
              </w:r>
            </w:hyperlink>
            <w:r w:rsidRPr="008311BE">
              <w:rPr>
                <w:rFonts w:ascii="Times New Roman" w:hAnsi="Times New Roman"/>
                <w:color w:val="000000"/>
                <w:sz w:val="24"/>
                <w:lang w:val="ru-RU"/>
              </w:rPr>
              <w:t xml:space="preserve"> </w:t>
            </w:r>
            <w:hyperlink r:id="rId53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/835270</w:t>
              </w:r>
              <w:r>
                <w:rPr>
                  <w:rFonts w:ascii="Times New Roman" w:hAnsi="Times New Roman"/>
                  <w:color w:val="0000FF"/>
                  <w:u w:val="single"/>
                </w:rPr>
                <w:t>c</w:t>
              </w:r>
              <w:r w:rsidRPr="008311BE">
                <w:rPr>
                  <w:rFonts w:ascii="Times New Roman" w:hAnsi="Times New Roman"/>
                  <w:color w:val="0000FF"/>
                  <w:u w:val="single"/>
                  <w:lang w:val="ru-RU"/>
                </w:rPr>
                <w:t>0</w:t>
              </w:r>
            </w:hyperlink>
          </w:p>
        </w:tc>
      </w:tr>
      <w:tr w:rsidR="004F7E8A" w:rsidRPr="000F01E0" w:rsidTr="004F7E8A">
        <w:trPr>
          <w:trHeight w:val="592"/>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Tr="004F7E8A">
        <w:trPr>
          <w:trHeight w:val="39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65</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Природа (климат, погода)</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14.02</w:t>
            </w:r>
          </w:p>
        </w:tc>
        <w:tc>
          <w:tcPr>
            <w:tcW w:w="3450" w:type="dxa"/>
            <w:vMerge w:val="restart"/>
            <w:tcMar>
              <w:top w:w="50" w:type="dxa"/>
              <w:left w:w="100" w:type="dxa"/>
            </w:tcMar>
            <w:vAlign w:val="center"/>
          </w:tcPr>
          <w:p w:rsidR="004F7E8A" w:rsidRDefault="004F7E8A" w:rsidP="008311BE">
            <w:pPr>
              <w:spacing w:after="0"/>
              <w:ind w:left="135"/>
            </w:pPr>
            <w:hyperlink r:id="rId535">
              <w:r>
                <w:rPr>
                  <w:rFonts w:ascii="Times New Roman" w:hAnsi="Times New Roman"/>
                  <w:color w:val="0000FF"/>
                  <w:u w:val="single"/>
                </w:rPr>
                <w:t>https://resh.edu.ru/subject/11/8/</w:t>
              </w:r>
            </w:hyperlink>
          </w:p>
        </w:tc>
      </w:tr>
      <w:tr w:rsidR="004F7E8A" w:rsidTr="004F7E8A">
        <w:trPr>
          <w:trHeight w:val="28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41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66</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Природа (флора и фауна)</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19.02</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536">
              <w:r>
                <w:rPr>
                  <w:rFonts w:ascii="Times New Roman" w:hAnsi="Times New Roman"/>
                  <w:color w:val="0000FF"/>
                  <w:u w:val="single"/>
                </w:rPr>
                <w:t>https://resh.edu.ru/subject/11/8/</w:t>
              </w:r>
            </w:hyperlink>
          </w:p>
          <w:p w:rsidR="004F7E8A" w:rsidRPr="0069327E" w:rsidRDefault="004F7E8A" w:rsidP="008311BE">
            <w:pPr>
              <w:spacing w:after="0"/>
              <w:ind w:left="135"/>
            </w:pPr>
            <w:hyperlink r:id="rId537">
              <w:r>
                <w:rPr>
                  <w:rFonts w:ascii="Times New Roman" w:hAnsi="Times New Roman"/>
                  <w:color w:val="0000FF"/>
                  <w:u w:val="single"/>
                </w:rPr>
                <w:t>https://resh.edu.ru/subject/11/8/</w:t>
              </w:r>
            </w:hyperlink>
          </w:p>
        </w:tc>
      </w:tr>
      <w:tr w:rsidR="004F7E8A" w:rsidRPr="008311BE" w:rsidTr="004F7E8A">
        <w:trPr>
          <w:trHeight w:val="26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39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67</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Природа (природные памятники в опасности)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20.02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3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/83540494</w:t>
              </w:r>
            </w:hyperlink>
          </w:p>
        </w:tc>
      </w:tr>
      <w:tr w:rsidR="004F7E8A" w:rsidRPr="000F01E0" w:rsidTr="004F7E8A">
        <w:trPr>
          <w:trHeight w:val="27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419"/>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68</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Природа (редкие животные)</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21.02</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3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/83540494</w:t>
              </w:r>
            </w:hyperlink>
          </w:p>
        </w:tc>
      </w:tr>
      <w:tr w:rsidR="004F7E8A" w:rsidRPr="008311BE" w:rsidTr="004F7E8A">
        <w:trPr>
          <w:trHeight w:val="24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875"/>
          <w:tblCellSpacing w:w="20" w:type="nil"/>
        </w:trPr>
        <w:tc>
          <w:tcPr>
            <w:tcW w:w="675" w:type="dxa"/>
            <w:vMerge w:val="restart"/>
            <w:tcMar>
              <w:top w:w="50" w:type="dxa"/>
              <w:left w:w="100" w:type="dxa"/>
            </w:tcMar>
            <w:vAlign w:val="center"/>
          </w:tcPr>
          <w:p w:rsidR="004F7E8A" w:rsidRDefault="004F7E8A">
            <w:pPr>
              <w:spacing w:after="0"/>
            </w:pPr>
            <w:r>
              <w:rPr>
                <w:rFonts w:ascii="Times New Roman" w:hAnsi="Times New Roman"/>
                <w:color w:val="000000"/>
                <w:sz w:val="24"/>
              </w:rPr>
              <w:t>69</w:t>
            </w:r>
          </w:p>
        </w:tc>
        <w:tc>
          <w:tcPr>
            <w:tcW w:w="2899"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Проблемы экологии (волонтерское экологическое движение)</w:t>
            </w:r>
          </w:p>
        </w:tc>
        <w:tc>
          <w:tcPr>
            <w:tcW w:w="1062" w:type="dxa"/>
            <w:vMerge w:val="restart"/>
            <w:tcMar>
              <w:top w:w="50" w:type="dxa"/>
              <w:left w:w="100" w:type="dxa"/>
            </w:tcMar>
            <w:vAlign w:val="center"/>
          </w:tcPr>
          <w:p w:rsidR="004F7E8A" w:rsidRDefault="004F7E8A">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pPr>
              <w:spacing w:after="0"/>
              <w:ind w:left="135"/>
              <w:jc w:val="center"/>
            </w:pPr>
          </w:p>
        </w:tc>
        <w:tc>
          <w:tcPr>
            <w:tcW w:w="1985" w:type="dxa"/>
            <w:vMerge w:val="restart"/>
            <w:tcMar>
              <w:top w:w="50" w:type="dxa"/>
              <w:left w:w="100" w:type="dxa"/>
            </w:tcMar>
            <w:vAlign w:val="center"/>
          </w:tcPr>
          <w:p w:rsidR="004F7E8A" w:rsidRDefault="004F7E8A">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pPr>
              <w:spacing w:after="0"/>
              <w:ind w:left="135"/>
              <w:rPr>
                <w:rFonts w:ascii="Times New Roman" w:hAnsi="Times New Roman" w:cs="Times New Roman"/>
                <w:sz w:val="24"/>
                <w:szCs w:val="24"/>
              </w:rPr>
            </w:pPr>
            <w:r w:rsidRPr="00152C45">
              <w:rPr>
                <w:rFonts w:ascii="Times New Roman" w:hAnsi="Times New Roman" w:cs="Times New Roman"/>
                <w:sz w:val="24"/>
                <w:szCs w:val="24"/>
              </w:rPr>
              <w:t>26.02</w:t>
            </w:r>
          </w:p>
        </w:tc>
        <w:tc>
          <w:tcPr>
            <w:tcW w:w="3450"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 xml:space="preserve">Биоблиотека ЦОК </w:t>
            </w:r>
            <w:hyperlink r:id="rId54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w:t>
              </w:r>
              <w:r>
                <w:rPr>
                  <w:rFonts w:ascii="Times New Roman" w:hAnsi="Times New Roman"/>
                  <w:color w:val="0000FF"/>
                  <w:u w:val="single"/>
                </w:rPr>
                <w:t>d</w:t>
              </w:r>
              <w:r w:rsidRPr="00FC1327">
                <w:rPr>
                  <w:rFonts w:ascii="Times New Roman" w:hAnsi="Times New Roman"/>
                  <w:color w:val="0000FF"/>
                  <w:u w:val="single"/>
                  <w:lang w:val="ru-RU"/>
                </w:rPr>
                <w:t>6</w:t>
              </w:r>
              <w:r>
                <w:rPr>
                  <w:rFonts w:ascii="Times New Roman" w:hAnsi="Times New Roman"/>
                  <w:color w:val="0000FF"/>
                  <w:u w:val="single"/>
                </w:rPr>
                <w:t>e</w:t>
              </w:r>
              <w:r w:rsidRPr="00FC1327">
                <w:rPr>
                  <w:rFonts w:ascii="Times New Roman" w:hAnsi="Times New Roman"/>
                  <w:color w:val="0000FF"/>
                  <w:u w:val="single"/>
                  <w:lang w:val="ru-RU"/>
                </w:rPr>
                <w:t>0</w:t>
              </w:r>
            </w:hyperlink>
            <w:r w:rsidRPr="00FC1327">
              <w:rPr>
                <w:rFonts w:ascii="Times New Roman" w:hAnsi="Times New Roman"/>
                <w:color w:val="000000"/>
                <w:sz w:val="24"/>
                <w:lang w:val="ru-RU"/>
              </w:rPr>
              <w:t xml:space="preserve"> </w:t>
            </w:r>
            <w:hyperlink r:id="rId54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w:t>
              </w:r>
              <w:r>
                <w:rPr>
                  <w:rFonts w:ascii="Times New Roman" w:hAnsi="Times New Roman"/>
                  <w:color w:val="0000FF"/>
                  <w:u w:val="single"/>
                </w:rPr>
                <w:t>d</w:t>
              </w:r>
              <w:r w:rsidRPr="00FC1327">
                <w:rPr>
                  <w:rFonts w:ascii="Times New Roman" w:hAnsi="Times New Roman"/>
                  <w:color w:val="0000FF"/>
                  <w:u w:val="single"/>
                  <w:lang w:val="ru-RU"/>
                </w:rPr>
                <w:t>80</w:t>
              </w:r>
              <w:r>
                <w:rPr>
                  <w:rFonts w:ascii="Times New Roman" w:hAnsi="Times New Roman"/>
                  <w:color w:val="0000FF"/>
                  <w:u w:val="single"/>
                </w:rPr>
                <w:t>c</w:t>
              </w:r>
            </w:hyperlink>
            <w:r w:rsidRPr="00FC1327">
              <w:rPr>
                <w:rFonts w:ascii="Times New Roman" w:hAnsi="Times New Roman"/>
                <w:color w:val="000000"/>
                <w:sz w:val="24"/>
                <w:lang w:val="ru-RU"/>
              </w:rPr>
              <w:t xml:space="preserve"> </w:t>
            </w:r>
            <w:hyperlink r:id="rId542">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w:t>
              </w:r>
              <w:r>
                <w:rPr>
                  <w:rFonts w:ascii="Times New Roman" w:hAnsi="Times New Roman"/>
                  <w:color w:val="0000FF"/>
                  <w:u w:val="single"/>
                </w:rPr>
                <w:t>d</w:t>
              </w:r>
              <w:r w:rsidRPr="00FC1327">
                <w:rPr>
                  <w:rFonts w:ascii="Times New Roman" w:hAnsi="Times New Roman"/>
                  <w:color w:val="0000FF"/>
                  <w:u w:val="single"/>
                  <w:lang w:val="ru-RU"/>
                </w:rPr>
                <w:t>92</w:t>
              </w:r>
              <w:r>
                <w:rPr>
                  <w:rFonts w:ascii="Times New Roman" w:hAnsi="Times New Roman"/>
                  <w:color w:val="0000FF"/>
                  <w:u w:val="single"/>
                </w:rPr>
                <w:t>e</w:t>
              </w:r>
            </w:hyperlink>
            <w:r w:rsidRPr="00FC1327">
              <w:rPr>
                <w:rFonts w:ascii="Times New Roman" w:hAnsi="Times New Roman"/>
                <w:color w:val="000000"/>
                <w:sz w:val="24"/>
                <w:lang w:val="ru-RU"/>
              </w:rPr>
              <w:t xml:space="preserve"> </w:t>
            </w:r>
            <w:hyperlink r:id="rId543">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w:t>
              </w:r>
              <w:r>
                <w:rPr>
                  <w:rFonts w:ascii="Times New Roman" w:hAnsi="Times New Roman"/>
                  <w:color w:val="0000FF"/>
                  <w:u w:val="single"/>
                </w:rPr>
                <w:t>cd</w:t>
              </w:r>
              <w:r w:rsidRPr="00FC1327">
                <w:rPr>
                  <w:rFonts w:ascii="Times New Roman" w:hAnsi="Times New Roman"/>
                  <w:color w:val="0000FF"/>
                  <w:u w:val="single"/>
                  <w:lang w:val="ru-RU"/>
                </w:rPr>
                <w:t>1</w:t>
              </w:r>
              <w:r>
                <w:rPr>
                  <w:rFonts w:ascii="Times New Roman" w:hAnsi="Times New Roman"/>
                  <w:color w:val="0000FF"/>
                  <w:u w:val="single"/>
                </w:rPr>
                <w:t>c</w:t>
              </w:r>
            </w:hyperlink>
          </w:p>
        </w:tc>
      </w:tr>
      <w:tr w:rsidR="004F7E8A" w:rsidRPr="000F01E0" w:rsidTr="004F7E8A">
        <w:trPr>
          <w:trHeight w:val="638"/>
          <w:tblCellSpacing w:w="20" w:type="nil"/>
        </w:trPr>
        <w:tc>
          <w:tcPr>
            <w:tcW w:w="675" w:type="dxa"/>
            <w:vMerge/>
            <w:tcMar>
              <w:top w:w="50" w:type="dxa"/>
              <w:left w:w="100" w:type="dxa"/>
            </w:tcMar>
            <w:vAlign w:val="center"/>
          </w:tcPr>
          <w:p w:rsidR="004F7E8A" w:rsidRDefault="004F7E8A">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pPr>
              <w:spacing w:after="0"/>
              <w:ind w:left="135"/>
              <w:jc w:val="center"/>
            </w:pPr>
          </w:p>
        </w:tc>
        <w:tc>
          <w:tcPr>
            <w:tcW w:w="1985" w:type="dxa"/>
            <w:vMerge/>
            <w:tcMar>
              <w:top w:w="50" w:type="dxa"/>
              <w:left w:w="100" w:type="dxa"/>
            </w:tcMar>
            <w:vAlign w:val="center"/>
          </w:tcPr>
          <w:p w:rsidR="004F7E8A" w:rsidRDefault="004F7E8A">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4F7E8A">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r>
      <w:tr w:rsidR="004F7E8A" w:rsidRPr="000F01E0" w:rsidTr="004F7E8A">
        <w:trPr>
          <w:trHeight w:val="1085"/>
          <w:tblCellSpacing w:w="20" w:type="nil"/>
        </w:trPr>
        <w:tc>
          <w:tcPr>
            <w:tcW w:w="675" w:type="dxa"/>
            <w:vMerge w:val="restart"/>
            <w:tcMar>
              <w:top w:w="50" w:type="dxa"/>
              <w:left w:w="100" w:type="dxa"/>
            </w:tcMar>
            <w:vAlign w:val="center"/>
          </w:tcPr>
          <w:p w:rsidR="004F7E8A" w:rsidRDefault="004F7E8A">
            <w:pPr>
              <w:spacing w:after="0"/>
            </w:pPr>
            <w:r>
              <w:rPr>
                <w:rFonts w:ascii="Times New Roman" w:hAnsi="Times New Roman"/>
                <w:color w:val="000000"/>
                <w:sz w:val="24"/>
              </w:rPr>
              <w:t>70</w:t>
            </w:r>
          </w:p>
        </w:tc>
        <w:tc>
          <w:tcPr>
            <w:tcW w:w="2899"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62" w:type="dxa"/>
            <w:vMerge w:val="restart"/>
            <w:tcMar>
              <w:top w:w="50" w:type="dxa"/>
              <w:left w:w="100" w:type="dxa"/>
            </w:tcMar>
            <w:vAlign w:val="center"/>
          </w:tcPr>
          <w:p w:rsidR="004F7E8A" w:rsidRDefault="004F7E8A">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pPr>
              <w:spacing w:after="0"/>
              <w:ind w:left="135"/>
              <w:jc w:val="center"/>
            </w:pPr>
          </w:p>
        </w:tc>
        <w:tc>
          <w:tcPr>
            <w:tcW w:w="1985" w:type="dxa"/>
            <w:vMerge w:val="restart"/>
            <w:tcMar>
              <w:top w:w="50" w:type="dxa"/>
              <w:left w:w="100" w:type="dxa"/>
            </w:tcMar>
            <w:vAlign w:val="center"/>
          </w:tcPr>
          <w:p w:rsidR="004F7E8A" w:rsidRDefault="004F7E8A">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pPr>
              <w:spacing w:after="0"/>
              <w:ind w:left="135"/>
              <w:rPr>
                <w:rFonts w:ascii="Times New Roman" w:hAnsi="Times New Roman" w:cs="Times New Roman"/>
                <w:sz w:val="24"/>
                <w:szCs w:val="24"/>
              </w:rPr>
            </w:pPr>
            <w:r w:rsidRPr="00152C45">
              <w:rPr>
                <w:rFonts w:ascii="Times New Roman" w:hAnsi="Times New Roman" w:cs="Times New Roman"/>
                <w:sz w:val="24"/>
                <w:szCs w:val="24"/>
              </w:rPr>
              <w:t>27.02</w:t>
            </w:r>
          </w:p>
        </w:tc>
        <w:tc>
          <w:tcPr>
            <w:tcW w:w="3450"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 xml:space="preserve">Биоблиотека ЦОК </w:t>
            </w:r>
            <w:hyperlink r:id="rId544">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w:t>
              </w:r>
              <w:r>
                <w:rPr>
                  <w:rFonts w:ascii="Times New Roman" w:hAnsi="Times New Roman"/>
                  <w:color w:val="0000FF"/>
                  <w:u w:val="single"/>
                </w:rPr>
                <w:t>d</w:t>
              </w:r>
              <w:r w:rsidRPr="00FC1327">
                <w:rPr>
                  <w:rFonts w:ascii="Times New Roman" w:hAnsi="Times New Roman"/>
                  <w:color w:val="0000FF"/>
                  <w:u w:val="single"/>
                  <w:lang w:val="ru-RU"/>
                </w:rPr>
                <w:t>3</w:t>
              </w:r>
              <w:r>
                <w:rPr>
                  <w:rFonts w:ascii="Times New Roman" w:hAnsi="Times New Roman"/>
                  <w:color w:val="0000FF"/>
                  <w:u w:val="single"/>
                </w:rPr>
                <w:t>b</w:t>
              </w:r>
              <w:r w:rsidRPr="00FC1327">
                <w:rPr>
                  <w:rFonts w:ascii="Times New Roman" w:hAnsi="Times New Roman"/>
                  <w:color w:val="0000FF"/>
                  <w:u w:val="single"/>
                  <w:lang w:val="ru-RU"/>
                </w:rPr>
                <w:t>6</w:t>
              </w:r>
            </w:hyperlink>
          </w:p>
        </w:tc>
      </w:tr>
      <w:tr w:rsidR="004F7E8A" w:rsidRPr="000F01E0" w:rsidTr="004F7E8A">
        <w:trPr>
          <w:trHeight w:val="857"/>
          <w:tblCellSpacing w:w="20" w:type="nil"/>
        </w:trPr>
        <w:tc>
          <w:tcPr>
            <w:tcW w:w="675" w:type="dxa"/>
            <w:vMerge/>
            <w:tcMar>
              <w:top w:w="50" w:type="dxa"/>
              <w:left w:w="100" w:type="dxa"/>
            </w:tcMar>
            <w:vAlign w:val="center"/>
          </w:tcPr>
          <w:p w:rsidR="004F7E8A" w:rsidRDefault="004F7E8A">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pPr>
              <w:spacing w:after="0"/>
              <w:ind w:left="135"/>
              <w:jc w:val="center"/>
            </w:pPr>
          </w:p>
        </w:tc>
        <w:tc>
          <w:tcPr>
            <w:tcW w:w="1985" w:type="dxa"/>
            <w:vMerge/>
            <w:tcMar>
              <w:top w:w="50" w:type="dxa"/>
              <w:left w:w="100" w:type="dxa"/>
            </w:tcMar>
            <w:vAlign w:val="center"/>
          </w:tcPr>
          <w:p w:rsidR="004F7E8A" w:rsidRDefault="004F7E8A">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4F7E8A">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r>
      <w:tr w:rsidR="004F7E8A" w:rsidRPr="008311BE" w:rsidTr="004F7E8A">
        <w:trPr>
          <w:trHeight w:val="255"/>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71</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Контроль по теме </w:t>
            </w:r>
            <w:r w:rsidRPr="00FC1327">
              <w:rPr>
                <w:rFonts w:ascii="Times New Roman" w:hAnsi="Times New Roman"/>
                <w:color w:val="000000"/>
                <w:sz w:val="24"/>
                <w:lang w:val="ru-RU"/>
              </w:rPr>
              <w:lastRenderedPageBreak/>
              <w:t>"Природа: флора и фауна. Проблемы экологии. Климат, погода. Стихийные бедствия"</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28.02</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4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/835366</w:t>
              </w:r>
              <w:r>
                <w:rPr>
                  <w:rFonts w:ascii="Times New Roman" w:hAnsi="Times New Roman"/>
                  <w:color w:val="0000FF"/>
                  <w:u w:val="single"/>
                </w:rPr>
                <w:t>ec</w:t>
              </w:r>
            </w:hyperlink>
            <w:r w:rsidRPr="008311BE">
              <w:rPr>
                <w:rFonts w:ascii="Times New Roman" w:hAnsi="Times New Roman"/>
                <w:color w:val="000000"/>
                <w:sz w:val="24"/>
                <w:lang w:val="ru-RU"/>
              </w:rPr>
              <w:t xml:space="preserve"> </w:t>
            </w:r>
            <w:hyperlink r:id="rId54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/8353731</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54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/83537074</w:t>
              </w:r>
            </w:hyperlink>
          </w:p>
          <w:p w:rsidR="004F7E8A" w:rsidRPr="008311BE" w:rsidRDefault="004F7E8A" w:rsidP="008311BE">
            <w:pPr>
              <w:spacing w:after="0"/>
              <w:ind w:left="135"/>
              <w:rPr>
                <w:lang w:val="ru-RU"/>
              </w:rPr>
            </w:pPr>
            <w:hyperlink r:id="rId54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/11/8/</w:t>
              </w:r>
            </w:hyperlink>
          </w:p>
        </w:tc>
      </w:tr>
      <w:tr w:rsidR="004F7E8A" w:rsidRPr="008311BE" w:rsidTr="004F7E8A">
        <w:trPr>
          <w:trHeight w:val="168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Tr="004F7E8A">
        <w:trPr>
          <w:trHeight w:val="57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72</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Условия проживания в городской/сельской местности (транспорт)</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4.03</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549">
              <w:r>
                <w:rPr>
                  <w:rFonts w:ascii="Times New Roman" w:hAnsi="Times New Roman"/>
                  <w:color w:val="0000FF"/>
                  <w:u w:val="single"/>
                </w:rPr>
                <w:t>https://resh.edu.ru/subject/11/8/</w:t>
              </w:r>
            </w:hyperlink>
          </w:p>
          <w:p w:rsidR="004F7E8A" w:rsidRDefault="004F7E8A" w:rsidP="008311BE">
            <w:pPr>
              <w:spacing w:after="0"/>
              <w:ind w:left="135"/>
            </w:pPr>
            <w:hyperlink r:id="rId550">
              <w:r>
                <w:rPr>
                  <w:rFonts w:ascii="Times New Roman" w:hAnsi="Times New Roman"/>
                  <w:color w:val="0000FF"/>
                  <w:u w:val="single"/>
                </w:rPr>
                <w:t>https://resh.edu.ru/subject/11/8/</w:t>
              </w:r>
            </w:hyperlink>
          </w:p>
        </w:tc>
      </w:tr>
      <w:tr w:rsidR="004F7E8A" w:rsidTr="004F7E8A">
        <w:trPr>
          <w:trHeight w:val="410"/>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142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73</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Условия проживания в городской/сельской местности (история транспорта)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5.03</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551">
              <w:r>
                <w:rPr>
                  <w:rFonts w:ascii="Times New Roman" w:hAnsi="Times New Roman"/>
                  <w:color w:val="0000FF"/>
                  <w:u w:val="single"/>
                </w:rPr>
                <w:t>https://resh.edu.ru/subject/11/8/</w:t>
              </w:r>
            </w:hyperlink>
          </w:p>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5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/83536930</w:t>
              </w:r>
            </w:hyperlink>
            <w:r w:rsidRPr="008311BE">
              <w:rPr>
                <w:rFonts w:ascii="Times New Roman" w:hAnsi="Times New Roman"/>
                <w:color w:val="000000"/>
                <w:sz w:val="24"/>
                <w:lang w:val="ru-RU"/>
              </w:rPr>
              <w:t xml:space="preserve"> </w:t>
            </w:r>
            <w:hyperlink r:id="rId55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/83537196</w:t>
              </w:r>
            </w:hyperlink>
            <w:r w:rsidRPr="008311BE">
              <w:rPr>
                <w:rFonts w:ascii="Times New Roman" w:hAnsi="Times New Roman"/>
                <w:color w:val="000000"/>
                <w:sz w:val="24"/>
                <w:lang w:val="ru-RU"/>
              </w:rPr>
              <w:t xml:space="preserve"> </w:t>
            </w:r>
            <w:hyperlink r:id="rId55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w:t>
              </w:r>
              <w:r>
                <w:rPr>
                  <w:rFonts w:ascii="Times New Roman" w:hAnsi="Times New Roman"/>
                  <w:color w:val="0000FF"/>
                  <w:u w:val="single"/>
                </w:rPr>
                <w:t>aa</w:t>
              </w:r>
              <w:r w:rsidRPr="008311BE">
                <w:rPr>
                  <w:rFonts w:ascii="Times New Roman" w:hAnsi="Times New Roman"/>
                  <w:color w:val="0000FF"/>
                  <w:u w:val="single"/>
                  <w:lang w:val="ru-RU"/>
                </w:rPr>
                <w:t>2</w:t>
              </w:r>
            </w:hyperlink>
            <w:r w:rsidRPr="008311BE">
              <w:rPr>
                <w:rFonts w:ascii="Times New Roman" w:hAnsi="Times New Roman"/>
                <w:color w:val="000000"/>
                <w:sz w:val="24"/>
                <w:lang w:val="ru-RU"/>
              </w:rPr>
              <w:t xml:space="preserve"> </w:t>
            </w:r>
            <w:hyperlink r:id="rId55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0</w:t>
              </w:r>
              <w:r>
                <w:rPr>
                  <w:rFonts w:ascii="Times New Roman" w:hAnsi="Times New Roman"/>
                  <w:color w:val="0000FF"/>
                  <w:u w:val="single"/>
                </w:rPr>
                <w:t>ca</w:t>
              </w:r>
            </w:hyperlink>
            <w:r w:rsidRPr="008311BE">
              <w:rPr>
                <w:rFonts w:ascii="Times New Roman" w:hAnsi="Times New Roman"/>
                <w:color w:val="000000"/>
                <w:sz w:val="24"/>
                <w:lang w:val="ru-RU"/>
              </w:rPr>
              <w:t xml:space="preserve"> </w:t>
            </w:r>
            <w:hyperlink r:id="rId55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bd</w:t>
              </w:r>
              <w:r w:rsidRPr="008311BE">
                <w:rPr>
                  <w:rFonts w:ascii="Times New Roman" w:hAnsi="Times New Roman"/>
                  <w:color w:val="0000FF"/>
                  <w:u w:val="single"/>
                  <w:lang w:val="ru-RU"/>
                </w:rPr>
                <w:t>3</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55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49</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55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ca</w:t>
              </w:r>
              <w:r w:rsidRPr="008311BE">
                <w:rPr>
                  <w:rFonts w:ascii="Times New Roman" w:hAnsi="Times New Roman"/>
                  <w:color w:val="0000FF"/>
                  <w:u w:val="single"/>
                  <w:lang w:val="ru-RU"/>
                </w:rPr>
                <w:t>5</w:t>
              </w:r>
              <w:r>
                <w:rPr>
                  <w:rFonts w:ascii="Times New Roman" w:hAnsi="Times New Roman"/>
                  <w:color w:val="0000FF"/>
                  <w:u w:val="single"/>
                </w:rPr>
                <w:t>c</w:t>
              </w:r>
            </w:hyperlink>
          </w:p>
        </w:tc>
      </w:tr>
      <w:tr w:rsidR="004F7E8A" w:rsidRPr="008311BE" w:rsidTr="004F7E8A">
        <w:trPr>
          <w:trHeight w:val="1258"/>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9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74</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Условия проживания в городской/сельской местности (современный транспорт)</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6.03</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5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/8353680</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56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/83536</w:t>
              </w:r>
              <w:r>
                <w:rPr>
                  <w:rFonts w:ascii="Times New Roman" w:hAnsi="Times New Roman"/>
                  <w:color w:val="0000FF"/>
                  <w:u w:val="single"/>
                </w:rPr>
                <w:t>cfa</w:t>
              </w:r>
            </w:hyperlink>
            <w:r w:rsidRPr="008311BE">
              <w:rPr>
                <w:rFonts w:ascii="Times New Roman" w:hAnsi="Times New Roman"/>
                <w:color w:val="000000"/>
                <w:sz w:val="24"/>
                <w:lang w:val="ru-RU"/>
              </w:rPr>
              <w:t xml:space="preserve"> </w:t>
            </w:r>
            <w:hyperlink r:id="rId56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bef</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56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w:t>
              </w:r>
              <w:r w:rsidRPr="008311BE">
                <w:rPr>
                  <w:rFonts w:ascii="Times New Roman" w:hAnsi="Times New Roman"/>
                  <w:color w:val="0000FF"/>
                  <w:u w:val="single"/>
                  <w:lang w:val="ru-RU"/>
                </w:rPr>
                <w:t>30</w:t>
              </w:r>
              <w:r>
                <w:rPr>
                  <w:rFonts w:ascii="Times New Roman" w:hAnsi="Times New Roman"/>
                  <w:color w:val="0000FF"/>
                  <w:u w:val="single"/>
                </w:rPr>
                <w:t>e</w:t>
              </w:r>
            </w:hyperlink>
          </w:p>
        </w:tc>
      </w:tr>
      <w:tr w:rsidR="004F7E8A" w:rsidRPr="008311BE" w:rsidTr="004F7E8A">
        <w:trPr>
          <w:trHeight w:val="6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747"/>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75</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Условия проживания в городской/сельской местности (утилизация мусора)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11.03</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6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/8353759</w:t>
              </w:r>
              <w:r>
                <w:rPr>
                  <w:rFonts w:ascii="Times New Roman" w:hAnsi="Times New Roman"/>
                  <w:color w:val="0000FF"/>
                  <w:u w:val="single"/>
                </w:rPr>
                <w:t>c</w:t>
              </w:r>
            </w:hyperlink>
            <w:r w:rsidRPr="008311BE">
              <w:rPr>
                <w:rFonts w:ascii="Times New Roman" w:hAnsi="Times New Roman"/>
                <w:color w:val="000000"/>
                <w:sz w:val="24"/>
                <w:lang w:val="ru-RU"/>
              </w:rPr>
              <w:t xml:space="preserve"> </w:t>
            </w:r>
            <w:hyperlink r:id="rId56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/83537754</w:t>
              </w:r>
            </w:hyperlink>
          </w:p>
          <w:p w:rsidR="004F7E8A" w:rsidRPr="008311BE" w:rsidRDefault="004F7E8A" w:rsidP="008311BE">
            <w:pPr>
              <w:rPr>
                <w:lang w:val="ru-RU"/>
              </w:rPr>
            </w:pPr>
            <w:hyperlink r:id="rId56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resh</w:t>
              </w:r>
              <w:r w:rsidRPr="008311BE">
                <w:rPr>
                  <w:rFonts w:ascii="Times New Roman" w:hAnsi="Times New Roman"/>
                  <w:color w:val="0000FF"/>
                  <w:u w:val="single"/>
                  <w:lang w:val="ru-RU"/>
                </w:rPr>
                <w:t>.</w:t>
              </w:r>
              <w:r>
                <w:rPr>
                  <w:rFonts w:ascii="Times New Roman" w:hAnsi="Times New Roman"/>
                  <w:color w:val="0000FF"/>
                  <w:u w:val="single"/>
                </w:rPr>
                <w:t>edu</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w:t>
              </w:r>
              <w:r>
                <w:rPr>
                  <w:rFonts w:ascii="Times New Roman" w:hAnsi="Times New Roman"/>
                  <w:color w:val="0000FF"/>
                  <w:u w:val="single"/>
                </w:rPr>
                <w:t>subject</w:t>
              </w:r>
              <w:r w:rsidRPr="008311BE">
                <w:rPr>
                  <w:rFonts w:ascii="Times New Roman" w:hAnsi="Times New Roman"/>
                  <w:color w:val="0000FF"/>
                  <w:u w:val="single"/>
                  <w:lang w:val="ru-RU"/>
                </w:rPr>
                <w:t>/11/8/</w:t>
              </w:r>
            </w:hyperlink>
          </w:p>
        </w:tc>
      </w:tr>
      <w:tr w:rsidR="004F7E8A" w:rsidRPr="000F01E0" w:rsidTr="004F7E8A">
        <w:trPr>
          <w:trHeight w:val="67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41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76</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Обобщение по теме </w:t>
            </w:r>
            <w:r w:rsidRPr="00FC1327">
              <w:rPr>
                <w:rFonts w:ascii="Times New Roman" w:hAnsi="Times New Roman"/>
                <w:color w:val="000000"/>
                <w:sz w:val="24"/>
                <w:lang w:val="ru-RU"/>
              </w:rPr>
              <w:lastRenderedPageBreak/>
              <w:t xml:space="preserve">"Условия проживания в городской/сельской местности. </w:t>
            </w:r>
            <w:r>
              <w:rPr>
                <w:rFonts w:ascii="Times New Roman" w:hAnsi="Times New Roman"/>
                <w:color w:val="000000"/>
                <w:sz w:val="24"/>
              </w:rPr>
              <w:t>Транспорт"</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lastRenderedPageBreak/>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12.03</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566">
              <w:r>
                <w:rPr>
                  <w:rFonts w:ascii="Times New Roman" w:hAnsi="Times New Roman"/>
                  <w:color w:val="0000FF"/>
                  <w:u w:val="single"/>
                </w:rPr>
                <w:t>https://resh.edu.ru/subject/11/8/</w:t>
              </w:r>
            </w:hyperlink>
          </w:p>
          <w:p w:rsidR="004F7E8A" w:rsidRPr="0069327E" w:rsidRDefault="004F7E8A" w:rsidP="008311BE">
            <w:pPr>
              <w:spacing w:after="0"/>
              <w:ind w:left="135"/>
            </w:pPr>
            <w:hyperlink r:id="rId567">
              <w:r>
                <w:rPr>
                  <w:rFonts w:ascii="Times New Roman" w:hAnsi="Times New Roman"/>
                  <w:color w:val="0000FF"/>
                  <w:u w:val="single"/>
                </w:rPr>
                <w:t>https://resh.edu.ru/subject/11/8/</w:t>
              </w:r>
            </w:hyperlink>
          </w:p>
        </w:tc>
      </w:tr>
      <w:tr w:rsidR="004F7E8A" w:rsidRPr="008311BE" w:rsidTr="004F7E8A">
        <w:trPr>
          <w:trHeight w:val="89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8311BE" w:rsidTr="004F7E8A">
        <w:trPr>
          <w:trHeight w:val="811"/>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77</w:t>
            </w:r>
          </w:p>
        </w:tc>
        <w:tc>
          <w:tcPr>
            <w:tcW w:w="2899" w:type="dxa"/>
            <w:vMerge w:val="restart"/>
            <w:tcMar>
              <w:top w:w="50" w:type="dxa"/>
              <w:left w:w="100" w:type="dxa"/>
            </w:tcMar>
            <w:vAlign w:val="center"/>
          </w:tcPr>
          <w:p w:rsidR="004F7E8A" w:rsidRDefault="004F7E8A" w:rsidP="008311BE">
            <w:pPr>
              <w:spacing w:after="0"/>
              <w:ind w:left="135"/>
            </w:pPr>
            <w:r w:rsidRPr="00FC1327">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13.03</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568">
              <w:r>
                <w:rPr>
                  <w:rFonts w:ascii="Times New Roman" w:hAnsi="Times New Roman"/>
                  <w:color w:val="0000FF"/>
                  <w:u w:val="single"/>
                </w:rPr>
                <w:t>https://resh.edu.ru/subject/11/8/</w:t>
              </w:r>
            </w:hyperlink>
          </w:p>
          <w:p w:rsidR="004F7E8A" w:rsidRPr="0069327E" w:rsidRDefault="004F7E8A" w:rsidP="008311BE">
            <w:pPr>
              <w:spacing w:after="0"/>
              <w:ind w:left="135"/>
            </w:pPr>
            <w:hyperlink r:id="rId569">
              <w:r>
                <w:rPr>
                  <w:rFonts w:ascii="Times New Roman" w:hAnsi="Times New Roman"/>
                  <w:color w:val="0000FF"/>
                  <w:u w:val="single"/>
                </w:rPr>
                <w:t>https://resh.edu.ru/subject/11/8/</w:t>
              </w:r>
            </w:hyperlink>
          </w:p>
        </w:tc>
      </w:tr>
      <w:tr w:rsidR="004F7E8A" w:rsidRPr="008311BE" w:rsidTr="004F7E8A">
        <w:trPr>
          <w:trHeight w:val="492"/>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611"/>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78</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Средства массовой информации (влияние СМИ)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Borders>
              <w:right w:val="single" w:sz="4" w:space="0" w:color="auto"/>
            </w:tcBorders>
            <w:tcMar>
              <w:top w:w="50" w:type="dxa"/>
              <w:left w:w="100" w:type="dxa"/>
            </w:tcMar>
            <w:vAlign w:val="center"/>
          </w:tcPr>
          <w:p w:rsidR="004F7E8A" w:rsidRDefault="004F7E8A" w:rsidP="008311BE">
            <w:pPr>
              <w:spacing w:after="0"/>
              <w:ind w:left="135"/>
              <w:jc w:val="center"/>
            </w:pPr>
          </w:p>
        </w:tc>
        <w:tc>
          <w:tcPr>
            <w:tcW w:w="2126" w:type="dxa"/>
            <w:tcBorders>
              <w:left w:val="single" w:sz="4" w:space="0" w:color="auto"/>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18.03</w:t>
            </w:r>
          </w:p>
        </w:tc>
        <w:tc>
          <w:tcPr>
            <w:tcW w:w="3450" w:type="dxa"/>
            <w:vMerge w:val="restart"/>
            <w:tcMar>
              <w:top w:w="50" w:type="dxa"/>
              <w:left w:w="100" w:type="dxa"/>
            </w:tcMar>
            <w:vAlign w:val="center"/>
          </w:tcPr>
          <w:p w:rsidR="004F7E8A" w:rsidRPr="0069327E" w:rsidRDefault="004F7E8A" w:rsidP="008311BE">
            <w:pPr>
              <w:spacing w:after="0"/>
              <w:ind w:left="135"/>
            </w:pPr>
            <w:hyperlink r:id="rId570">
              <w:r>
                <w:rPr>
                  <w:rFonts w:ascii="Times New Roman" w:hAnsi="Times New Roman"/>
                  <w:color w:val="0000FF"/>
                  <w:u w:val="single"/>
                </w:rPr>
                <w:t>https://resh.edu.ru/subject/11/8/</w:t>
              </w:r>
            </w:hyperlink>
          </w:p>
        </w:tc>
      </w:tr>
      <w:tr w:rsidR="004F7E8A" w:rsidTr="004F7E8A">
        <w:trPr>
          <w:trHeight w:val="37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Borders>
              <w:right w:val="single" w:sz="4" w:space="0" w:color="auto"/>
            </w:tcBorders>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left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593"/>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79</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Средства массовой информации (современные СМИ)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Borders>
              <w:right w:val="single" w:sz="4" w:space="0" w:color="auto"/>
            </w:tcBorders>
            <w:tcMar>
              <w:top w:w="50" w:type="dxa"/>
              <w:left w:w="100" w:type="dxa"/>
            </w:tcMar>
            <w:vAlign w:val="center"/>
          </w:tcPr>
          <w:p w:rsidR="004F7E8A" w:rsidRDefault="004F7E8A" w:rsidP="008311BE">
            <w:pPr>
              <w:spacing w:after="0"/>
              <w:ind w:left="135"/>
              <w:jc w:val="center"/>
            </w:pPr>
          </w:p>
        </w:tc>
        <w:tc>
          <w:tcPr>
            <w:tcW w:w="2126" w:type="dxa"/>
            <w:tcBorders>
              <w:left w:val="single" w:sz="4" w:space="0" w:color="auto"/>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19.03</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7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/83537466</w:t>
              </w:r>
            </w:hyperlink>
          </w:p>
          <w:p w:rsidR="004F7E8A" w:rsidRPr="008311BE" w:rsidRDefault="004F7E8A" w:rsidP="008311BE">
            <w:pPr>
              <w:spacing w:after="0"/>
              <w:ind w:left="135"/>
              <w:rPr>
                <w:lang w:val="ru-RU"/>
              </w:rPr>
            </w:pPr>
            <w:hyperlink r:id="rId57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aa</w:t>
              </w:r>
              <w:r w:rsidRPr="008311BE">
                <w:rPr>
                  <w:rFonts w:ascii="Times New Roman" w:hAnsi="Times New Roman"/>
                  <w:color w:val="0000FF"/>
                  <w:u w:val="single"/>
                  <w:lang w:val="ru-RU"/>
                </w:rPr>
                <w:t>6</w:t>
              </w:r>
            </w:hyperlink>
          </w:p>
        </w:tc>
      </w:tr>
      <w:tr w:rsidR="004F7E8A" w:rsidRPr="000F01E0" w:rsidTr="004F7E8A">
        <w:trPr>
          <w:trHeight w:val="392"/>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Borders>
              <w:right w:val="single" w:sz="4" w:space="0" w:color="auto"/>
            </w:tcBorders>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left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57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80</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Средства массовой информации (медиаграмотность)</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20.03</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7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/83537466</w:t>
              </w:r>
            </w:hyperlink>
          </w:p>
          <w:p w:rsidR="004F7E8A" w:rsidRPr="008311BE" w:rsidRDefault="004F7E8A" w:rsidP="008311BE">
            <w:pPr>
              <w:spacing w:after="0"/>
              <w:ind w:left="135"/>
              <w:rPr>
                <w:lang w:val="ru-RU"/>
              </w:rPr>
            </w:pPr>
            <w:hyperlink r:id="rId57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aa</w:t>
              </w:r>
              <w:r w:rsidRPr="008311BE">
                <w:rPr>
                  <w:rFonts w:ascii="Times New Roman" w:hAnsi="Times New Roman"/>
                  <w:color w:val="0000FF"/>
                  <w:u w:val="single"/>
                  <w:lang w:val="ru-RU"/>
                </w:rPr>
                <w:t>6</w:t>
              </w:r>
            </w:hyperlink>
          </w:p>
        </w:tc>
      </w:tr>
      <w:tr w:rsidR="004F7E8A" w:rsidRPr="000F01E0" w:rsidTr="004F7E8A">
        <w:trPr>
          <w:trHeight w:val="410"/>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693"/>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81</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Средства массовой информации (интернет)</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1.04</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/835388</w:t>
              </w:r>
              <w:r>
                <w:rPr>
                  <w:rFonts w:ascii="Times New Roman" w:hAnsi="Times New Roman"/>
                  <w:color w:val="0000FF"/>
                  <w:u w:val="single"/>
                </w:rPr>
                <w:t>a</w:t>
              </w:r>
              <w:r w:rsidRPr="008311BE">
                <w:rPr>
                  <w:rFonts w:ascii="Times New Roman" w:hAnsi="Times New Roman"/>
                  <w:color w:val="0000FF"/>
                  <w:u w:val="single"/>
                  <w:lang w:val="ru-RU"/>
                </w:rPr>
                <w:t>2</w:t>
              </w:r>
            </w:hyperlink>
          </w:p>
          <w:p w:rsidR="004F7E8A" w:rsidRPr="008311BE" w:rsidRDefault="004F7E8A" w:rsidP="008311BE">
            <w:pPr>
              <w:spacing w:after="0"/>
              <w:ind w:left="135"/>
              <w:rPr>
                <w:lang w:val="ru-RU"/>
              </w:rPr>
            </w:pPr>
            <w:hyperlink r:id="rId57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/8353798</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57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fe</w:t>
              </w:r>
              <w:r w:rsidRPr="008311BE">
                <w:rPr>
                  <w:rFonts w:ascii="Times New Roman" w:hAnsi="Times New Roman"/>
                  <w:color w:val="0000FF"/>
                  <w:u w:val="single"/>
                  <w:lang w:val="ru-RU"/>
                </w:rPr>
                <w:t>2</w:t>
              </w:r>
            </w:hyperlink>
          </w:p>
        </w:tc>
      </w:tr>
      <w:tr w:rsidR="004F7E8A" w:rsidRPr="000F01E0" w:rsidTr="004F7E8A">
        <w:trPr>
          <w:trHeight w:val="52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720"/>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82</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Средства массовой информации (сетевые ресурсы)</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2.04</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7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e</w:t>
              </w:r>
              <w:r w:rsidRPr="008311BE">
                <w:rPr>
                  <w:rFonts w:ascii="Times New Roman" w:hAnsi="Times New Roman"/>
                  <w:color w:val="0000FF"/>
                  <w:u w:val="single"/>
                  <w:lang w:val="ru-RU"/>
                </w:rPr>
                <w:t>00</w:t>
              </w:r>
              <w:r>
                <w:rPr>
                  <w:rFonts w:ascii="Times New Roman" w:hAnsi="Times New Roman"/>
                  <w:color w:val="0000FF"/>
                  <w:u w:val="single"/>
                </w:rPr>
                <w:t>a</w:t>
              </w:r>
            </w:hyperlink>
          </w:p>
          <w:p w:rsidR="004F7E8A" w:rsidRPr="008311BE" w:rsidRDefault="004F7E8A" w:rsidP="008311BE">
            <w:pPr>
              <w:spacing w:after="0"/>
              <w:ind w:left="135"/>
              <w:rPr>
                <w:lang w:val="ru-RU"/>
              </w:rPr>
            </w:pPr>
            <w:hyperlink r:id="rId57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/83537</w:t>
              </w:r>
              <w:r>
                <w:rPr>
                  <w:rFonts w:ascii="Times New Roman" w:hAnsi="Times New Roman"/>
                  <w:color w:val="0000FF"/>
                  <w:u w:val="single"/>
                </w:rPr>
                <w:t>bc</w:t>
              </w:r>
              <w:r w:rsidRPr="008311BE">
                <w:rPr>
                  <w:rFonts w:ascii="Times New Roman" w:hAnsi="Times New Roman"/>
                  <w:color w:val="0000FF"/>
                  <w:u w:val="single"/>
                  <w:lang w:val="ru-RU"/>
                </w:rPr>
                <w:t>8</w:t>
              </w:r>
            </w:hyperlink>
            <w:r w:rsidRPr="008311BE">
              <w:rPr>
                <w:rFonts w:ascii="Times New Roman" w:hAnsi="Times New Roman"/>
                <w:color w:val="000000"/>
                <w:sz w:val="24"/>
                <w:lang w:val="ru-RU"/>
              </w:rPr>
              <w:t xml:space="preserve"> </w:t>
            </w:r>
            <w:hyperlink r:id="rId58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/83538140</w:t>
              </w:r>
            </w:hyperlink>
          </w:p>
        </w:tc>
      </w:tr>
      <w:tr w:rsidR="004F7E8A" w:rsidRPr="000F01E0" w:rsidTr="004F7E8A">
        <w:trPr>
          <w:trHeight w:val="501"/>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611"/>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83</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Обобщение по теме </w:t>
            </w:r>
            <w:r w:rsidRPr="00FC1327">
              <w:rPr>
                <w:rFonts w:ascii="Times New Roman" w:hAnsi="Times New Roman"/>
                <w:color w:val="000000"/>
                <w:sz w:val="24"/>
                <w:lang w:val="ru-RU"/>
              </w:rPr>
              <w:lastRenderedPageBreak/>
              <w:t>"Средства массовой информации (телевидение, радио, пресса, Интернет)"</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3.04</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d</w:t>
              </w:r>
              <w:r w:rsidRPr="008311BE">
                <w:rPr>
                  <w:rFonts w:ascii="Times New Roman" w:hAnsi="Times New Roman"/>
                  <w:color w:val="0000FF"/>
                  <w:u w:val="single"/>
                  <w:lang w:val="ru-RU"/>
                </w:rPr>
                <w:t>3</w:t>
              </w:r>
              <w:r>
                <w:rPr>
                  <w:rFonts w:ascii="Times New Roman" w:hAnsi="Times New Roman"/>
                  <w:color w:val="0000FF"/>
                  <w:u w:val="single"/>
                </w:rPr>
                <w:t>e</w:t>
              </w:r>
            </w:hyperlink>
          </w:p>
        </w:tc>
      </w:tr>
      <w:tr w:rsidR="004F7E8A" w:rsidRPr="000F01E0" w:rsidTr="004F7E8A">
        <w:trPr>
          <w:trHeight w:val="101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8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84</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8.04</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8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eec</w:t>
              </w:r>
            </w:hyperlink>
            <w:r w:rsidRPr="008311BE">
              <w:rPr>
                <w:rFonts w:ascii="Times New Roman" w:hAnsi="Times New Roman"/>
                <w:color w:val="000000"/>
                <w:sz w:val="24"/>
                <w:lang w:val="ru-RU"/>
              </w:rPr>
              <w:t xml:space="preserve"> </w:t>
            </w:r>
            <w:hyperlink r:id="rId58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5</w:t>
              </w:r>
              <w:r>
                <w:rPr>
                  <w:rFonts w:ascii="Times New Roman" w:hAnsi="Times New Roman"/>
                  <w:color w:val="0000FF"/>
                  <w:u w:val="single"/>
                </w:rPr>
                <w:t>b</w:t>
              </w:r>
              <w:r w:rsidRPr="008311BE">
                <w:rPr>
                  <w:rFonts w:ascii="Times New Roman" w:hAnsi="Times New Roman"/>
                  <w:color w:val="0000FF"/>
                  <w:u w:val="single"/>
                  <w:lang w:val="ru-RU"/>
                </w:rPr>
                <w:t>2</w:t>
              </w:r>
            </w:hyperlink>
            <w:r w:rsidRPr="008311BE">
              <w:rPr>
                <w:rFonts w:ascii="Times New Roman" w:hAnsi="Times New Roman"/>
                <w:color w:val="000000"/>
                <w:sz w:val="24"/>
                <w:lang w:val="ru-RU"/>
              </w:rPr>
              <w:t xml:space="preserve"> </w:t>
            </w:r>
            <w:hyperlink r:id="rId58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/8353986</w:t>
              </w:r>
              <w:r>
                <w:rPr>
                  <w:rFonts w:ascii="Times New Roman" w:hAnsi="Times New Roman"/>
                  <w:color w:val="0000FF"/>
                  <w:u w:val="single"/>
                </w:rPr>
                <w:t>a</w:t>
              </w:r>
            </w:hyperlink>
          </w:p>
          <w:p w:rsidR="004F7E8A" w:rsidRPr="00D23F03" w:rsidRDefault="004F7E8A" w:rsidP="008311BE">
            <w:pPr>
              <w:spacing w:after="0"/>
              <w:ind w:left="135"/>
              <w:rPr>
                <w:rFonts w:ascii="Times New Roman" w:hAnsi="Times New Roman"/>
                <w:color w:val="0000FF"/>
                <w:u w:val="single"/>
              </w:rPr>
            </w:pPr>
            <w:hyperlink r:id="rId5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/83539040</w:t>
              </w:r>
            </w:hyperlink>
          </w:p>
        </w:tc>
      </w:tr>
      <w:tr w:rsidR="004F7E8A" w:rsidRPr="000F01E0" w:rsidTr="004F7E8A">
        <w:trPr>
          <w:trHeight w:val="7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784"/>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85</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Страна (страны) изучаемого языка (культурные особенности)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9.04</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8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/83539180</w:t>
              </w:r>
            </w:hyperlink>
          </w:p>
        </w:tc>
      </w:tr>
      <w:tr w:rsidR="004F7E8A" w:rsidRPr="000F01E0" w:rsidTr="004F7E8A">
        <w:trPr>
          <w:trHeight w:val="519"/>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121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86</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(деньги)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10.04</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/83539522</w:t>
              </w:r>
            </w:hyperlink>
            <w:r w:rsidRPr="008311BE">
              <w:rPr>
                <w:rFonts w:ascii="Times New Roman" w:hAnsi="Times New Roman"/>
                <w:color w:val="000000"/>
                <w:sz w:val="24"/>
                <w:lang w:val="ru-RU"/>
              </w:rPr>
              <w:t xml:space="preserve"> </w:t>
            </w:r>
            <w:hyperlink r:id="rId58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w:t>
              </w:r>
              <w:r>
                <w:rPr>
                  <w:rFonts w:ascii="Times New Roman" w:hAnsi="Times New Roman"/>
                  <w:color w:val="0000FF"/>
                  <w:u w:val="single"/>
                </w:rPr>
                <w:t>d</w:t>
              </w:r>
              <w:r w:rsidRPr="008311BE">
                <w:rPr>
                  <w:rFonts w:ascii="Times New Roman" w:hAnsi="Times New Roman"/>
                  <w:color w:val="0000FF"/>
                  <w:u w:val="single"/>
                  <w:lang w:val="ru-RU"/>
                </w:rPr>
                <w:t>42</w:t>
              </w:r>
            </w:hyperlink>
          </w:p>
          <w:p w:rsidR="004F7E8A" w:rsidRPr="008311BE" w:rsidRDefault="004F7E8A" w:rsidP="008311BE">
            <w:pPr>
              <w:spacing w:after="0"/>
              <w:ind w:left="135"/>
              <w:rPr>
                <w:rFonts w:ascii="Times New Roman" w:hAnsi="Times New Roman"/>
                <w:color w:val="0000FF"/>
                <w:u w:val="single"/>
                <w:lang w:val="ru-RU"/>
              </w:rPr>
            </w:pPr>
            <w:hyperlink r:id="rId58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/835392</w:t>
              </w:r>
              <w:r>
                <w:rPr>
                  <w:rFonts w:ascii="Times New Roman" w:hAnsi="Times New Roman"/>
                  <w:color w:val="0000FF"/>
                  <w:u w:val="single"/>
                </w:rPr>
                <w:t>d</w:t>
              </w:r>
              <w:r w:rsidRPr="008311BE">
                <w:rPr>
                  <w:rFonts w:ascii="Times New Roman" w:hAnsi="Times New Roman"/>
                  <w:color w:val="0000FF"/>
                  <w:u w:val="single"/>
                  <w:lang w:val="ru-RU"/>
                </w:rPr>
                <w:t>4</w:t>
              </w:r>
            </w:hyperlink>
            <w:r w:rsidRPr="008311BE">
              <w:rPr>
                <w:rFonts w:ascii="Times New Roman" w:hAnsi="Times New Roman"/>
                <w:color w:val="000000"/>
                <w:sz w:val="24"/>
                <w:lang w:val="ru-RU"/>
              </w:rPr>
              <w:t xml:space="preserve"> </w:t>
            </w:r>
            <w:hyperlink r:id="rId590">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w:t>
              </w:r>
              <w:r>
                <w:rPr>
                  <w:rFonts w:ascii="Times New Roman" w:hAnsi="Times New Roman"/>
                  <w:color w:val="0000FF"/>
                  <w:u w:val="single"/>
                </w:rPr>
                <w:t>b</w:t>
              </w:r>
              <w:r w:rsidRPr="008311BE">
                <w:rPr>
                  <w:rFonts w:ascii="Times New Roman" w:hAnsi="Times New Roman"/>
                  <w:color w:val="0000FF"/>
                  <w:u w:val="single"/>
                  <w:lang w:val="ru-RU"/>
                </w:rPr>
                <w:t>4</w:t>
              </w:r>
              <w:r>
                <w:rPr>
                  <w:rFonts w:ascii="Times New Roman" w:hAnsi="Times New Roman"/>
                  <w:color w:val="0000FF"/>
                  <w:u w:val="single"/>
                </w:rPr>
                <w:t>e</w:t>
              </w:r>
            </w:hyperlink>
            <w:r w:rsidRPr="008311BE">
              <w:rPr>
                <w:rFonts w:ascii="Times New Roman" w:hAnsi="Times New Roman"/>
                <w:color w:val="000000"/>
                <w:sz w:val="24"/>
                <w:lang w:val="ru-RU"/>
              </w:rPr>
              <w:t xml:space="preserve"> </w:t>
            </w:r>
            <w:hyperlink r:id="rId591">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w:t>
              </w:r>
              <w:r>
                <w:rPr>
                  <w:rFonts w:ascii="Times New Roman" w:hAnsi="Times New Roman"/>
                  <w:color w:val="0000FF"/>
                  <w:u w:val="single"/>
                </w:rPr>
                <w:t>f</w:t>
              </w:r>
              <w:r w:rsidRPr="008311BE">
                <w:rPr>
                  <w:rFonts w:ascii="Times New Roman" w:hAnsi="Times New Roman"/>
                  <w:color w:val="0000FF"/>
                  <w:u w:val="single"/>
                  <w:lang w:val="ru-RU"/>
                </w:rPr>
                <w:t>18</w:t>
              </w:r>
            </w:hyperlink>
            <w:r w:rsidRPr="008311BE">
              <w:rPr>
                <w:rFonts w:ascii="Times New Roman" w:hAnsi="Times New Roman"/>
                <w:color w:val="000000"/>
                <w:sz w:val="24"/>
                <w:lang w:val="ru-RU"/>
              </w:rPr>
              <w:t xml:space="preserve"> </w:t>
            </w:r>
            <w:hyperlink r:id="rId592">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7</w:t>
              </w:r>
              <w:r>
                <w:rPr>
                  <w:rFonts w:ascii="Times New Roman" w:hAnsi="Times New Roman"/>
                  <w:color w:val="0000FF"/>
                  <w:u w:val="single"/>
                </w:rPr>
                <w:t>b</w:t>
              </w:r>
              <w:r w:rsidRPr="008311BE">
                <w:rPr>
                  <w:rFonts w:ascii="Times New Roman" w:hAnsi="Times New Roman"/>
                  <w:color w:val="0000FF"/>
                  <w:u w:val="single"/>
                  <w:lang w:val="ru-RU"/>
                </w:rPr>
                <w:t>0</w:t>
              </w:r>
            </w:hyperlink>
          </w:p>
        </w:tc>
      </w:tr>
      <w:tr w:rsidR="004F7E8A" w:rsidRPr="008311BE" w:rsidTr="004F7E8A">
        <w:trPr>
          <w:trHeight w:val="88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757"/>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87</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Pr>
                <w:rFonts w:ascii="Times New Roman" w:hAnsi="Times New Roman"/>
                <w:color w:val="000000"/>
                <w:sz w:val="24"/>
              </w:rPr>
              <w:t>C</w:t>
            </w:r>
            <w:r w:rsidRPr="00FC1327">
              <w:rPr>
                <w:rFonts w:ascii="Times New Roman" w:hAnsi="Times New Roman"/>
                <w:color w:val="000000"/>
                <w:sz w:val="24"/>
                <w:lang w:val="ru-RU"/>
              </w:rPr>
              <w:t>трана (страны) изучаемого языка (традиционная одежда)</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15.04</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9</w:t>
              </w:r>
              <w:r>
                <w:rPr>
                  <w:rFonts w:ascii="Times New Roman" w:hAnsi="Times New Roman"/>
                  <w:color w:val="0000FF"/>
                  <w:u w:val="single"/>
                </w:rPr>
                <w:t>e</w:t>
              </w:r>
              <w:r w:rsidRPr="008311BE">
                <w:rPr>
                  <w:rFonts w:ascii="Times New Roman" w:hAnsi="Times New Roman"/>
                  <w:color w:val="0000FF"/>
                  <w:u w:val="single"/>
                  <w:lang w:val="ru-RU"/>
                </w:rPr>
                <w:t>0</w:t>
              </w:r>
            </w:hyperlink>
            <w:r w:rsidRPr="008311BE">
              <w:rPr>
                <w:rFonts w:ascii="Times New Roman" w:hAnsi="Times New Roman"/>
                <w:color w:val="000000"/>
                <w:sz w:val="24"/>
                <w:lang w:val="ru-RU"/>
              </w:rPr>
              <w:t xml:space="preserve"> </w:t>
            </w:r>
            <w:hyperlink r:id="rId594">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/835396</w:t>
              </w:r>
              <w:r>
                <w:rPr>
                  <w:rFonts w:ascii="Times New Roman" w:hAnsi="Times New Roman"/>
                  <w:color w:val="0000FF"/>
                  <w:u w:val="single"/>
                </w:rPr>
                <w:t>d</w:t>
              </w:r>
              <w:r w:rsidRPr="008311BE">
                <w:rPr>
                  <w:rFonts w:ascii="Times New Roman" w:hAnsi="Times New Roman"/>
                  <w:color w:val="0000FF"/>
                  <w:u w:val="single"/>
                  <w:lang w:val="ru-RU"/>
                </w:rPr>
                <w:t>0</w:t>
              </w:r>
            </w:hyperlink>
          </w:p>
          <w:p w:rsidR="004F7E8A" w:rsidRPr="008311BE" w:rsidRDefault="004F7E8A" w:rsidP="008311BE">
            <w:pPr>
              <w:spacing w:after="0"/>
              <w:ind w:left="135"/>
              <w:rPr>
                <w:lang w:val="ru-RU"/>
              </w:rPr>
            </w:pPr>
            <w:hyperlink r:id="rId595">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10</w:t>
              </w:r>
              <w:r>
                <w:rPr>
                  <w:rFonts w:ascii="Times New Roman" w:hAnsi="Times New Roman"/>
                  <w:color w:val="0000FF"/>
                  <w:u w:val="single"/>
                </w:rPr>
                <w:t>c</w:t>
              </w:r>
            </w:hyperlink>
          </w:p>
        </w:tc>
      </w:tr>
      <w:tr w:rsidR="004F7E8A" w:rsidRPr="008311BE" w:rsidTr="004F7E8A">
        <w:trPr>
          <w:trHeight w:val="465"/>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747"/>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88</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Родная страна и страна (страны) изучаемого </w:t>
            </w:r>
            <w:r w:rsidRPr="00FC1327">
              <w:rPr>
                <w:rFonts w:ascii="Times New Roman" w:hAnsi="Times New Roman"/>
                <w:color w:val="000000"/>
                <w:sz w:val="24"/>
                <w:lang w:val="ru-RU"/>
              </w:rPr>
              <w:lastRenderedPageBreak/>
              <w:t>языка (достопримечательности)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16.04</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w:t>
              </w:r>
              <w:r w:rsidRPr="008311BE">
                <w:rPr>
                  <w:rFonts w:ascii="Times New Roman" w:hAnsi="Times New Roman"/>
                  <w:color w:val="0000FF"/>
                  <w:u w:val="single"/>
                  <w:lang w:val="ru-RU"/>
                </w:rPr>
                <w:t>3</w:t>
              </w:r>
              <w:r>
                <w:rPr>
                  <w:rFonts w:ascii="Times New Roman" w:hAnsi="Times New Roman"/>
                  <w:color w:val="0000FF"/>
                  <w:u w:val="single"/>
                </w:rPr>
                <w:t>aa</w:t>
              </w:r>
            </w:hyperlink>
          </w:p>
        </w:tc>
      </w:tr>
      <w:tr w:rsidR="004F7E8A" w:rsidRPr="000F01E0" w:rsidTr="004F7E8A">
        <w:trPr>
          <w:trHeight w:val="87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538"/>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lastRenderedPageBreak/>
              <w:t>89</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Родная страна (культурные особенности)</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17.04</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59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/83538</w:t>
              </w:r>
              <w:r>
                <w:rPr>
                  <w:rFonts w:ascii="Times New Roman" w:hAnsi="Times New Roman"/>
                  <w:color w:val="0000FF"/>
                  <w:u w:val="single"/>
                </w:rPr>
                <w:t>d</w:t>
              </w:r>
              <w:r w:rsidRPr="008311BE">
                <w:rPr>
                  <w:rFonts w:ascii="Times New Roman" w:hAnsi="Times New Roman"/>
                  <w:color w:val="0000FF"/>
                  <w:u w:val="single"/>
                  <w:lang w:val="ru-RU"/>
                </w:rPr>
                <w:t>3</w:t>
              </w:r>
              <w:r>
                <w:rPr>
                  <w:rFonts w:ascii="Times New Roman" w:hAnsi="Times New Roman"/>
                  <w:color w:val="0000FF"/>
                  <w:u w:val="single"/>
                </w:rPr>
                <w:t>e</w:t>
              </w:r>
            </w:hyperlink>
          </w:p>
          <w:p w:rsidR="004F7E8A" w:rsidRPr="008311BE" w:rsidRDefault="004F7E8A" w:rsidP="008311BE">
            <w:pPr>
              <w:spacing w:after="0"/>
              <w:ind w:left="135"/>
              <w:rPr>
                <w:lang w:val="ru-RU"/>
              </w:rPr>
            </w:pPr>
            <w:hyperlink r:id="rId598">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ac</w:t>
              </w:r>
              <w:r w:rsidRPr="008311BE">
                <w:rPr>
                  <w:rFonts w:ascii="Times New Roman" w:hAnsi="Times New Roman"/>
                  <w:color w:val="0000FF"/>
                  <w:u w:val="single"/>
                  <w:lang w:val="ru-RU"/>
                </w:rPr>
                <w:t>92</w:t>
              </w:r>
            </w:hyperlink>
          </w:p>
        </w:tc>
      </w:tr>
      <w:tr w:rsidR="004F7E8A" w:rsidRPr="000F01E0" w:rsidTr="004F7E8A">
        <w:trPr>
          <w:trHeight w:val="447"/>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829"/>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90</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(национальная кухня)</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22.04</w:t>
            </w:r>
          </w:p>
        </w:tc>
        <w:tc>
          <w:tcPr>
            <w:tcW w:w="3450" w:type="dxa"/>
            <w:vMerge w:val="restart"/>
            <w:tcMar>
              <w:top w:w="50" w:type="dxa"/>
              <w:left w:w="100" w:type="dxa"/>
            </w:tcMar>
            <w:vAlign w:val="center"/>
          </w:tcPr>
          <w:p w:rsidR="004F7E8A" w:rsidRPr="008311BE" w:rsidRDefault="004F7E8A" w:rsidP="008311BE">
            <w:pPr>
              <w:spacing w:after="0"/>
              <w:ind w:left="135"/>
              <w:rPr>
                <w:lang w:val="ru-RU"/>
              </w:rPr>
            </w:pPr>
            <w:r w:rsidRPr="008311BE">
              <w:rPr>
                <w:rFonts w:ascii="Times New Roman" w:hAnsi="Times New Roman"/>
                <w:color w:val="000000"/>
                <w:sz w:val="24"/>
                <w:lang w:val="ru-RU"/>
              </w:rPr>
              <w:t xml:space="preserve">Биоблиотека ЦОК </w:t>
            </w:r>
            <w:hyperlink r:id="rId599">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w:t>
              </w:r>
              <w:r>
                <w:rPr>
                  <w:rFonts w:ascii="Times New Roman" w:hAnsi="Times New Roman"/>
                  <w:color w:val="0000FF"/>
                  <w:u w:val="single"/>
                </w:rPr>
                <w:t>ac</w:t>
              </w:r>
              <w:r w:rsidRPr="008311BE">
                <w:rPr>
                  <w:rFonts w:ascii="Times New Roman" w:hAnsi="Times New Roman"/>
                  <w:color w:val="0000FF"/>
                  <w:u w:val="single"/>
                  <w:lang w:val="ru-RU"/>
                </w:rPr>
                <w:t>92</w:t>
              </w:r>
            </w:hyperlink>
          </w:p>
        </w:tc>
      </w:tr>
      <w:tr w:rsidR="004F7E8A" w:rsidRPr="000F01E0" w:rsidTr="004F7E8A">
        <w:trPr>
          <w:trHeight w:val="47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8311BE" w:rsidTr="004F7E8A">
        <w:trPr>
          <w:trHeight w:val="392"/>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91</w:t>
            </w:r>
          </w:p>
        </w:tc>
        <w:tc>
          <w:tcPr>
            <w:tcW w:w="2899" w:type="dxa"/>
            <w:vMerge w:val="restart"/>
            <w:tcMar>
              <w:top w:w="50" w:type="dxa"/>
              <w:left w:w="100" w:type="dxa"/>
            </w:tcMar>
            <w:vAlign w:val="center"/>
          </w:tcPr>
          <w:p w:rsidR="004F7E8A" w:rsidRDefault="004F7E8A" w:rsidP="008311BE">
            <w:pPr>
              <w:spacing w:after="0"/>
              <w:ind w:left="135"/>
            </w:pPr>
            <w:r>
              <w:rPr>
                <w:rFonts w:ascii="Times New Roman" w:hAnsi="Times New Roman"/>
                <w:color w:val="000000"/>
                <w:sz w:val="24"/>
              </w:rPr>
              <w:t>Родная страна (национальная одежда)</w:t>
            </w:r>
          </w:p>
        </w:tc>
        <w:tc>
          <w:tcPr>
            <w:tcW w:w="1062" w:type="dxa"/>
            <w:vMerge w:val="restart"/>
            <w:tcMar>
              <w:top w:w="50" w:type="dxa"/>
              <w:left w:w="100" w:type="dxa"/>
            </w:tcMar>
            <w:vAlign w:val="center"/>
          </w:tcPr>
          <w:p w:rsidR="004F7E8A" w:rsidRDefault="004F7E8A" w:rsidP="008311BE">
            <w:pPr>
              <w:spacing w:after="0"/>
              <w:ind w:left="135"/>
              <w:jc w:val="center"/>
            </w:pPr>
            <w:r>
              <w:rPr>
                <w:rFonts w:ascii="Times New Roman" w:hAnsi="Times New Roman"/>
                <w:color w:val="000000"/>
                <w:sz w:val="24"/>
              </w:rPr>
              <w:t xml:space="preserve"> 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23.04</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600">
              <w:r>
                <w:rPr>
                  <w:rFonts w:ascii="Times New Roman" w:hAnsi="Times New Roman"/>
                  <w:color w:val="0000FF"/>
                  <w:u w:val="single"/>
                </w:rPr>
                <w:t>https://resh.edu.ru/subject/11/8/</w:t>
              </w:r>
            </w:hyperlink>
          </w:p>
          <w:p w:rsidR="004F7E8A" w:rsidRPr="0069327E" w:rsidRDefault="001A771C" w:rsidP="001A771C">
            <w:pPr>
              <w:spacing w:after="0"/>
              <w:ind w:left="135"/>
            </w:pPr>
            <w:r>
              <w:rPr>
                <w:lang w:val="ru-RU"/>
              </w:rPr>
              <w:t xml:space="preserve"> </w:t>
            </w:r>
            <w:hyperlink r:id="rId601"/>
          </w:p>
        </w:tc>
      </w:tr>
      <w:tr w:rsidR="004F7E8A" w:rsidRPr="008311BE" w:rsidTr="004F7E8A">
        <w:trPr>
          <w:trHeight w:val="273"/>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Default="004F7E8A" w:rsidP="008311BE">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Default="004F7E8A" w:rsidP="008311BE">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7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92</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(традиции, обычаи)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r w:rsidRPr="00152C45">
              <w:rPr>
                <w:rFonts w:ascii="Times New Roman" w:hAnsi="Times New Roman" w:cs="Times New Roman"/>
                <w:sz w:val="24"/>
                <w:szCs w:val="24"/>
              </w:rPr>
              <w:t>24.04</w:t>
            </w:r>
          </w:p>
        </w:tc>
        <w:tc>
          <w:tcPr>
            <w:tcW w:w="3450" w:type="dxa"/>
            <w:vMerge w:val="restart"/>
            <w:tcMar>
              <w:top w:w="50" w:type="dxa"/>
              <w:left w:w="100" w:type="dxa"/>
            </w:tcMar>
            <w:vAlign w:val="center"/>
          </w:tcPr>
          <w:p w:rsidR="004F7E8A" w:rsidRDefault="004F7E8A" w:rsidP="008311BE">
            <w:pPr>
              <w:spacing w:after="0"/>
              <w:ind w:left="135"/>
              <w:rPr>
                <w:rFonts w:ascii="Times New Roman" w:hAnsi="Times New Roman"/>
                <w:color w:val="0000FF"/>
                <w:u w:val="single"/>
              </w:rPr>
            </w:pPr>
            <w:hyperlink r:id="rId602">
              <w:r>
                <w:rPr>
                  <w:rFonts w:ascii="Times New Roman" w:hAnsi="Times New Roman"/>
                  <w:color w:val="0000FF"/>
                  <w:u w:val="single"/>
                </w:rPr>
                <w:t>https://resh.edu.ru/subject/11/8/</w:t>
              </w:r>
            </w:hyperlink>
          </w:p>
          <w:p w:rsidR="004F7E8A" w:rsidRPr="0069327E" w:rsidRDefault="001A771C" w:rsidP="001A771C">
            <w:pPr>
              <w:spacing w:after="0"/>
              <w:ind w:left="135"/>
            </w:pPr>
            <w:r>
              <w:rPr>
                <w:lang w:val="ru-RU"/>
              </w:rPr>
              <w:t xml:space="preserve"> </w:t>
            </w:r>
            <w:hyperlink r:id="rId603"/>
          </w:p>
        </w:tc>
      </w:tr>
      <w:tr w:rsidR="004F7E8A" w:rsidTr="004F7E8A">
        <w:trPr>
          <w:trHeight w:val="538"/>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152C45"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7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93</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(культурное наследие)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7F40D2" w:rsidRDefault="004F7E8A" w:rsidP="008311BE">
            <w:pPr>
              <w:spacing w:after="0"/>
              <w:ind w:left="135"/>
              <w:rPr>
                <w:rFonts w:ascii="Times New Roman" w:hAnsi="Times New Roman" w:cs="Times New Roman"/>
                <w:sz w:val="24"/>
                <w:szCs w:val="24"/>
              </w:rPr>
            </w:pPr>
            <w:r w:rsidRPr="007F40D2">
              <w:rPr>
                <w:rFonts w:ascii="Times New Roman" w:hAnsi="Times New Roman" w:cs="Times New Roman"/>
                <w:sz w:val="24"/>
                <w:szCs w:val="24"/>
              </w:rPr>
              <w:t>6.05</w:t>
            </w:r>
          </w:p>
        </w:tc>
        <w:tc>
          <w:tcPr>
            <w:tcW w:w="3450" w:type="dxa"/>
            <w:vMerge w:val="restart"/>
            <w:tcMar>
              <w:top w:w="50" w:type="dxa"/>
              <w:left w:w="100" w:type="dxa"/>
            </w:tcMar>
            <w:vAlign w:val="center"/>
          </w:tcPr>
          <w:p w:rsidR="004F7E8A" w:rsidRPr="0069327E" w:rsidRDefault="004F7E8A" w:rsidP="008311BE">
            <w:pPr>
              <w:spacing w:after="0"/>
              <w:ind w:left="135"/>
            </w:pPr>
            <w:hyperlink r:id="rId604">
              <w:r>
                <w:rPr>
                  <w:rFonts w:ascii="Times New Roman" w:hAnsi="Times New Roman"/>
                  <w:color w:val="0000FF"/>
                  <w:u w:val="single"/>
                </w:rPr>
                <w:t>https://resh.edu.ru/subject/11/8/</w:t>
              </w:r>
            </w:hyperlink>
          </w:p>
        </w:tc>
      </w:tr>
      <w:tr w:rsidR="004F7E8A" w:rsidTr="004F7E8A">
        <w:trPr>
          <w:trHeight w:val="538"/>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7F40D2"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Tr="004F7E8A">
        <w:trPr>
          <w:trHeight w:val="529"/>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94</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Родная страна и страна (страны) изучаемого языка (образование)</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7F40D2" w:rsidRDefault="004F7E8A" w:rsidP="008311BE">
            <w:pPr>
              <w:spacing w:after="0"/>
              <w:ind w:left="135"/>
              <w:rPr>
                <w:rFonts w:ascii="Times New Roman" w:hAnsi="Times New Roman" w:cs="Times New Roman"/>
                <w:sz w:val="24"/>
                <w:szCs w:val="24"/>
              </w:rPr>
            </w:pPr>
            <w:r w:rsidRPr="007F40D2">
              <w:rPr>
                <w:rFonts w:ascii="Times New Roman" w:hAnsi="Times New Roman" w:cs="Times New Roman"/>
                <w:sz w:val="24"/>
                <w:szCs w:val="24"/>
              </w:rPr>
              <w:t>7.05</w:t>
            </w:r>
          </w:p>
        </w:tc>
        <w:tc>
          <w:tcPr>
            <w:tcW w:w="3450" w:type="dxa"/>
            <w:vMerge w:val="restart"/>
            <w:tcMar>
              <w:top w:w="50" w:type="dxa"/>
              <w:left w:w="100" w:type="dxa"/>
            </w:tcMar>
            <w:vAlign w:val="center"/>
          </w:tcPr>
          <w:p w:rsidR="004F7E8A" w:rsidRPr="0069327E" w:rsidRDefault="004F7E8A" w:rsidP="008311BE">
            <w:pPr>
              <w:spacing w:after="0"/>
              <w:ind w:left="135"/>
            </w:pPr>
            <w:hyperlink r:id="rId605">
              <w:r>
                <w:rPr>
                  <w:rFonts w:ascii="Times New Roman" w:hAnsi="Times New Roman"/>
                  <w:color w:val="0000FF"/>
                  <w:u w:val="single"/>
                </w:rPr>
                <w:t>https://resh.edu.ru/subject/11/8/</w:t>
              </w:r>
            </w:hyperlink>
          </w:p>
        </w:tc>
      </w:tr>
      <w:tr w:rsidR="004F7E8A" w:rsidTr="004F7E8A">
        <w:trPr>
          <w:trHeight w:val="456"/>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7F40D2"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Default="004F7E8A" w:rsidP="008311BE">
            <w:pPr>
              <w:spacing w:after="0"/>
              <w:ind w:left="135"/>
            </w:pPr>
          </w:p>
        </w:tc>
      </w:tr>
      <w:tr w:rsidR="004F7E8A" w:rsidRPr="000F01E0" w:rsidTr="004F7E8A">
        <w:trPr>
          <w:trHeight w:val="766"/>
          <w:tblCellSpacing w:w="20" w:type="nil"/>
        </w:trPr>
        <w:tc>
          <w:tcPr>
            <w:tcW w:w="675" w:type="dxa"/>
            <w:vMerge w:val="restart"/>
            <w:tcMar>
              <w:top w:w="50" w:type="dxa"/>
              <w:left w:w="100" w:type="dxa"/>
            </w:tcMar>
            <w:vAlign w:val="center"/>
          </w:tcPr>
          <w:p w:rsidR="004F7E8A" w:rsidRDefault="004F7E8A" w:rsidP="008311BE">
            <w:pPr>
              <w:spacing w:after="0"/>
            </w:pPr>
            <w:r>
              <w:rPr>
                <w:rFonts w:ascii="Times New Roman" w:hAnsi="Times New Roman"/>
                <w:color w:val="000000"/>
                <w:sz w:val="24"/>
              </w:rPr>
              <w:t>95</w:t>
            </w:r>
          </w:p>
        </w:tc>
        <w:tc>
          <w:tcPr>
            <w:tcW w:w="2899" w:type="dxa"/>
            <w:vMerge w:val="restart"/>
            <w:tcMar>
              <w:top w:w="50" w:type="dxa"/>
              <w:left w:w="100" w:type="dxa"/>
            </w:tcMar>
            <w:vAlign w:val="center"/>
          </w:tcPr>
          <w:p w:rsidR="004F7E8A" w:rsidRPr="00FC1327" w:rsidRDefault="004F7E8A" w:rsidP="008311BE">
            <w:pPr>
              <w:spacing w:after="0"/>
              <w:ind w:left="135"/>
              <w:rPr>
                <w:lang w:val="ru-RU"/>
              </w:rPr>
            </w:pPr>
            <w:r w:rsidRPr="00FC1327">
              <w:rPr>
                <w:rFonts w:ascii="Times New Roman" w:hAnsi="Times New Roman"/>
                <w:color w:val="000000"/>
                <w:sz w:val="24"/>
                <w:lang w:val="ru-RU"/>
              </w:rPr>
              <w:t xml:space="preserve">Обобщение по теме "Родная страна и страна </w:t>
            </w:r>
            <w:r w:rsidRPr="00FC1327">
              <w:rPr>
                <w:rFonts w:ascii="Times New Roman" w:hAnsi="Times New Roman"/>
                <w:color w:val="000000"/>
                <w:sz w:val="24"/>
                <w:lang w:val="ru-RU"/>
              </w:rPr>
              <w:lastRenderedPageBreak/>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62" w:type="dxa"/>
            <w:vMerge w:val="restart"/>
            <w:tcMar>
              <w:top w:w="50" w:type="dxa"/>
              <w:left w:w="100" w:type="dxa"/>
            </w:tcMar>
            <w:vAlign w:val="center"/>
          </w:tcPr>
          <w:p w:rsidR="004F7E8A" w:rsidRDefault="004F7E8A"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rsidP="008311BE">
            <w:pPr>
              <w:spacing w:after="0"/>
              <w:ind w:left="135"/>
              <w:jc w:val="center"/>
            </w:pPr>
          </w:p>
        </w:tc>
        <w:tc>
          <w:tcPr>
            <w:tcW w:w="1985" w:type="dxa"/>
            <w:vMerge w:val="restart"/>
            <w:tcMar>
              <w:top w:w="50" w:type="dxa"/>
              <w:left w:w="100" w:type="dxa"/>
            </w:tcMar>
            <w:vAlign w:val="center"/>
          </w:tcPr>
          <w:p w:rsidR="004F7E8A" w:rsidRDefault="004F7E8A" w:rsidP="008311BE">
            <w:pPr>
              <w:spacing w:after="0"/>
              <w:ind w:left="135"/>
              <w:jc w:val="center"/>
            </w:pPr>
          </w:p>
        </w:tc>
        <w:tc>
          <w:tcPr>
            <w:tcW w:w="2126" w:type="dxa"/>
            <w:tcBorders>
              <w:bottom w:val="single" w:sz="4" w:space="0" w:color="auto"/>
            </w:tcBorders>
            <w:tcMar>
              <w:top w:w="50" w:type="dxa"/>
              <w:left w:w="100" w:type="dxa"/>
            </w:tcMar>
            <w:vAlign w:val="center"/>
          </w:tcPr>
          <w:p w:rsidR="004F7E8A" w:rsidRPr="007F40D2" w:rsidRDefault="004F7E8A" w:rsidP="008311BE">
            <w:pPr>
              <w:spacing w:after="0"/>
              <w:ind w:left="135"/>
              <w:rPr>
                <w:rFonts w:ascii="Times New Roman" w:hAnsi="Times New Roman" w:cs="Times New Roman"/>
                <w:sz w:val="24"/>
                <w:szCs w:val="24"/>
              </w:rPr>
            </w:pPr>
            <w:r w:rsidRPr="007F40D2">
              <w:rPr>
                <w:rFonts w:ascii="Times New Roman" w:hAnsi="Times New Roman" w:cs="Times New Roman"/>
                <w:sz w:val="24"/>
                <w:szCs w:val="24"/>
              </w:rPr>
              <w:t>8.05</w:t>
            </w:r>
          </w:p>
        </w:tc>
        <w:tc>
          <w:tcPr>
            <w:tcW w:w="3450" w:type="dxa"/>
            <w:vMerge w:val="restart"/>
            <w:tcMar>
              <w:top w:w="50" w:type="dxa"/>
              <w:left w:w="100" w:type="dxa"/>
            </w:tcMar>
            <w:vAlign w:val="center"/>
          </w:tcPr>
          <w:p w:rsidR="004F7E8A" w:rsidRPr="008311BE" w:rsidRDefault="004F7E8A" w:rsidP="008311BE">
            <w:pPr>
              <w:spacing w:after="0"/>
              <w:ind w:left="135"/>
              <w:rPr>
                <w:rFonts w:ascii="Times New Roman" w:hAnsi="Times New Roman"/>
                <w:color w:val="0000FF"/>
                <w:u w:val="single"/>
                <w:lang w:val="ru-RU"/>
              </w:rPr>
            </w:pPr>
            <w:r w:rsidRPr="008311BE">
              <w:rPr>
                <w:rFonts w:ascii="Times New Roman" w:hAnsi="Times New Roman"/>
                <w:color w:val="000000"/>
                <w:sz w:val="24"/>
                <w:lang w:val="ru-RU"/>
              </w:rPr>
              <w:t xml:space="preserve">Биоблиотека ЦОК </w:t>
            </w:r>
            <w:hyperlink r:id="rId606">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/83531</w:t>
              </w:r>
              <w:r>
                <w:rPr>
                  <w:rFonts w:ascii="Times New Roman" w:hAnsi="Times New Roman"/>
                  <w:color w:val="0000FF"/>
                  <w:u w:val="single"/>
                </w:rPr>
                <w:t>ab</w:t>
              </w:r>
              <w:r w:rsidRPr="008311BE">
                <w:rPr>
                  <w:rFonts w:ascii="Times New Roman" w:hAnsi="Times New Roman"/>
                  <w:color w:val="0000FF"/>
                  <w:u w:val="single"/>
                  <w:lang w:val="ru-RU"/>
                </w:rPr>
                <w:t>6</w:t>
              </w:r>
            </w:hyperlink>
          </w:p>
          <w:p w:rsidR="004F7E8A" w:rsidRPr="008311BE" w:rsidRDefault="004F7E8A" w:rsidP="008311BE">
            <w:pPr>
              <w:spacing w:after="0"/>
              <w:ind w:left="135"/>
              <w:rPr>
                <w:lang w:val="ru-RU"/>
              </w:rPr>
            </w:pPr>
            <w:hyperlink r:id="rId607">
              <w:r>
                <w:rPr>
                  <w:rFonts w:ascii="Times New Roman" w:hAnsi="Times New Roman"/>
                  <w:color w:val="0000FF"/>
                  <w:u w:val="single"/>
                </w:rPr>
                <w:t>https</w:t>
              </w:r>
              <w:r w:rsidRPr="008311BE">
                <w:rPr>
                  <w:rFonts w:ascii="Times New Roman" w:hAnsi="Times New Roman"/>
                  <w:color w:val="0000FF"/>
                  <w:u w:val="single"/>
                  <w:lang w:val="ru-RU"/>
                </w:rPr>
                <w:t>://</w:t>
              </w:r>
              <w:r>
                <w:rPr>
                  <w:rFonts w:ascii="Times New Roman" w:hAnsi="Times New Roman"/>
                  <w:color w:val="0000FF"/>
                  <w:u w:val="single"/>
                </w:rPr>
                <w:t>m</w:t>
              </w:r>
              <w:r w:rsidRPr="008311BE">
                <w:rPr>
                  <w:rFonts w:ascii="Times New Roman" w:hAnsi="Times New Roman"/>
                  <w:color w:val="0000FF"/>
                  <w:u w:val="single"/>
                  <w:lang w:val="ru-RU"/>
                </w:rPr>
                <w:t>.</w:t>
              </w:r>
              <w:r>
                <w:rPr>
                  <w:rFonts w:ascii="Times New Roman" w:hAnsi="Times New Roman"/>
                  <w:color w:val="0000FF"/>
                  <w:u w:val="single"/>
                </w:rPr>
                <w:t>edsoo</w:t>
              </w:r>
              <w:r w:rsidRPr="008311BE">
                <w:rPr>
                  <w:rFonts w:ascii="Times New Roman" w:hAnsi="Times New Roman"/>
                  <w:color w:val="0000FF"/>
                  <w:u w:val="single"/>
                  <w:lang w:val="ru-RU"/>
                </w:rPr>
                <w:t>.</w:t>
              </w:r>
              <w:r>
                <w:rPr>
                  <w:rFonts w:ascii="Times New Roman" w:hAnsi="Times New Roman"/>
                  <w:color w:val="0000FF"/>
                  <w:u w:val="single"/>
                </w:rPr>
                <w:t>ru</w:t>
              </w:r>
              <w:r w:rsidRPr="008311BE">
                <w:rPr>
                  <w:rFonts w:ascii="Times New Roman" w:hAnsi="Times New Roman"/>
                  <w:color w:val="0000FF"/>
                  <w:u w:val="single"/>
                  <w:lang w:val="ru-RU"/>
                </w:rPr>
                <w:t>/8352</w:t>
              </w:r>
              <w:r>
                <w:rPr>
                  <w:rFonts w:ascii="Times New Roman" w:hAnsi="Times New Roman"/>
                  <w:color w:val="0000FF"/>
                  <w:u w:val="single"/>
                </w:rPr>
                <w:t>cde</w:t>
              </w:r>
              <w:r w:rsidRPr="008311BE">
                <w:rPr>
                  <w:rFonts w:ascii="Times New Roman" w:hAnsi="Times New Roman"/>
                  <w:color w:val="0000FF"/>
                  <w:u w:val="single"/>
                  <w:lang w:val="ru-RU"/>
                </w:rPr>
                <w:t>0</w:t>
              </w:r>
            </w:hyperlink>
          </w:p>
        </w:tc>
      </w:tr>
      <w:tr w:rsidR="004F7E8A" w:rsidRPr="000F01E0" w:rsidTr="004F7E8A">
        <w:trPr>
          <w:trHeight w:val="3714"/>
          <w:tblCellSpacing w:w="20" w:type="nil"/>
        </w:trPr>
        <w:tc>
          <w:tcPr>
            <w:tcW w:w="675" w:type="dxa"/>
            <w:vMerge/>
            <w:tcMar>
              <w:top w:w="50" w:type="dxa"/>
              <w:left w:w="100" w:type="dxa"/>
            </w:tcMar>
            <w:vAlign w:val="center"/>
          </w:tcPr>
          <w:p w:rsidR="004F7E8A" w:rsidRDefault="004F7E8A" w:rsidP="008311BE">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rsidP="008311BE">
            <w:pPr>
              <w:spacing w:after="0"/>
              <w:ind w:left="135"/>
              <w:jc w:val="center"/>
            </w:pPr>
          </w:p>
        </w:tc>
        <w:tc>
          <w:tcPr>
            <w:tcW w:w="1985" w:type="dxa"/>
            <w:vMerge/>
            <w:tcMar>
              <w:top w:w="50" w:type="dxa"/>
              <w:left w:w="100" w:type="dxa"/>
            </w:tcMar>
            <w:vAlign w:val="center"/>
          </w:tcPr>
          <w:p w:rsidR="004F7E8A" w:rsidRDefault="004F7E8A" w:rsidP="008311BE">
            <w:pPr>
              <w:spacing w:after="0"/>
              <w:ind w:left="135"/>
              <w:jc w:val="center"/>
            </w:pPr>
          </w:p>
        </w:tc>
        <w:tc>
          <w:tcPr>
            <w:tcW w:w="2126" w:type="dxa"/>
            <w:tcBorders>
              <w:top w:val="single" w:sz="4" w:space="0" w:color="auto"/>
            </w:tcBorders>
            <w:tcMar>
              <w:top w:w="50" w:type="dxa"/>
              <w:left w:w="100" w:type="dxa"/>
            </w:tcMar>
            <w:vAlign w:val="center"/>
          </w:tcPr>
          <w:p w:rsidR="004F7E8A" w:rsidRPr="007F40D2" w:rsidRDefault="004F7E8A" w:rsidP="008311BE">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8311BE" w:rsidRDefault="004F7E8A" w:rsidP="008311BE">
            <w:pPr>
              <w:spacing w:after="0"/>
              <w:ind w:left="135"/>
              <w:rPr>
                <w:rFonts w:ascii="Times New Roman" w:hAnsi="Times New Roman"/>
                <w:color w:val="000000"/>
                <w:sz w:val="24"/>
                <w:lang w:val="ru-RU"/>
              </w:rPr>
            </w:pPr>
          </w:p>
        </w:tc>
      </w:tr>
      <w:tr w:rsidR="004F7E8A" w:rsidRPr="000F01E0" w:rsidTr="004F7E8A">
        <w:trPr>
          <w:trHeight w:val="857"/>
          <w:tblCellSpacing w:w="20" w:type="nil"/>
        </w:trPr>
        <w:tc>
          <w:tcPr>
            <w:tcW w:w="675" w:type="dxa"/>
            <w:vMerge w:val="restart"/>
            <w:tcMar>
              <w:top w:w="50" w:type="dxa"/>
              <w:left w:w="100" w:type="dxa"/>
            </w:tcMar>
            <w:vAlign w:val="center"/>
          </w:tcPr>
          <w:p w:rsidR="004F7E8A" w:rsidRDefault="004F7E8A">
            <w:pPr>
              <w:spacing w:after="0"/>
            </w:pPr>
            <w:r>
              <w:rPr>
                <w:rFonts w:ascii="Times New Roman" w:hAnsi="Times New Roman"/>
                <w:color w:val="000000"/>
                <w:sz w:val="24"/>
              </w:rPr>
              <w:lastRenderedPageBreak/>
              <w:t>96</w:t>
            </w:r>
          </w:p>
        </w:tc>
        <w:tc>
          <w:tcPr>
            <w:tcW w:w="2899"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62" w:type="dxa"/>
            <w:vMerge w:val="restart"/>
            <w:tcMar>
              <w:top w:w="50" w:type="dxa"/>
              <w:left w:w="100" w:type="dxa"/>
            </w:tcMar>
            <w:vAlign w:val="center"/>
          </w:tcPr>
          <w:p w:rsidR="004F7E8A" w:rsidRDefault="004F7E8A">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pPr>
              <w:spacing w:after="0"/>
              <w:ind w:left="135"/>
              <w:jc w:val="center"/>
            </w:pPr>
          </w:p>
        </w:tc>
        <w:tc>
          <w:tcPr>
            <w:tcW w:w="1985" w:type="dxa"/>
            <w:vMerge w:val="restart"/>
            <w:tcMar>
              <w:top w:w="50" w:type="dxa"/>
              <w:left w:w="100" w:type="dxa"/>
            </w:tcMar>
            <w:vAlign w:val="center"/>
          </w:tcPr>
          <w:p w:rsidR="004F7E8A" w:rsidRDefault="004F7E8A">
            <w:pPr>
              <w:spacing w:after="0"/>
              <w:ind w:left="135"/>
              <w:jc w:val="center"/>
            </w:pPr>
          </w:p>
        </w:tc>
        <w:tc>
          <w:tcPr>
            <w:tcW w:w="2126" w:type="dxa"/>
            <w:tcBorders>
              <w:bottom w:val="single" w:sz="4" w:space="0" w:color="auto"/>
            </w:tcBorders>
            <w:tcMar>
              <w:top w:w="50" w:type="dxa"/>
              <w:left w:w="100" w:type="dxa"/>
            </w:tcMar>
            <w:vAlign w:val="center"/>
          </w:tcPr>
          <w:p w:rsidR="004F7E8A" w:rsidRPr="007F40D2" w:rsidRDefault="004F7E8A">
            <w:pPr>
              <w:spacing w:after="0"/>
              <w:ind w:left="135"/>
              <w:rPr>
                <w:rFonts w:ascii="Times New Roman" w:hAnsi="Times New Roman" w:cs="Times New Roman"/>
                <w:sz w:val="24"/>
                <w:szCs w:val="24"/>
              </w:rPr>
            </w:pPr>
            <w:r w:rsidRPr="007F40D2">
              <w:rPr>
                <w:rFonts w:ascii="Times New Roman" w:hAnsi="Times New Roman" w:cs="Times New Roman"/>
                <w:sz w:val="24"/>
                <w:szCs w:val="24"/>
              </w:rPr>
              <w:t>13.05</w:t>
            </w:r>
          </w:p>
        </w:tc>
        <w:tc>
          <w:tcPr>
            <w:tcW w:w="3450"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 xml:space="preserve">Биоблиотека ЦОК </w:t>
            </w:r>
            <w:hyperlink r:id="rId608">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/8353</w:t>
              </w:r>
              <w:r>
                <w:rPr>
                  <w:rFonts w:ascii="Times New Roman" w:hAnsi="Times New Roman"/>
                  <w:color w:val="0000FF"/>
                  <w:u w:val="single"/>
                </w:rPr>
                <w:t>fa</w:t>
              </w:r>
              <w:r w:rsidRPr="00FC1327">
                <w:rPr>
                  <w:rFonts w:ascii="Times New Roman" w:hAnsi="Times New Roman"/>
                  <w:color w:val="0000FF"/>
                  <w:u w:val="single"/>
                  <w:lang w:val="ru-RU"/>
                </w:rPr>
                <w:t>26</w:t>
              </w:r>
            </w:hyperlink>
          </w:p>
        </w:tc>
      </w:tr>
      <w:tr w:rsidR="004F7E8A" w:rsidRPr="000F01E0" w:rsidTr="004F7E8A">
        <w:trPr>
          <w:trHeight w:val="766"/>
          <w:tblCellSpacing w:w="20" w:type="nil"/>
        </w:trPr>
        <w:tc>
          <w:tcPr>
            <w:tcW w:w="675" w:type="dxa"/>
            <w:vMerge/>
            <w:tcMar>
              <w:top w:w="50" w:type="dxa"/>
              <w:left w:w="100" w:type="dxa"/>
            </w:tcMar>
            <w:vAlign w:val="center"/>
          </w:tcPr>
          <w:p w:rsidR="004F7E8A" w:rsidRDefault="004F7E8A">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pPr>
              <w:spacing w:after="0"/>
              <w:ind w:left="135"/>
              <w:jc w:val="center"/>
            </w:pPr>
          </w:p>
        </w:tc>
        <w:tc>
          <w:tcPr>
            <w:tcW w:w="1985" w:type="dxa"/>
            <w:vMerge/>
            <w:tcMar>
              <w:top w:w="50" w:type="dxa"/>
              <w:left w:w="100" w:type="dxa"/>
            </w:tcMar>
            <w:vAlign w:val="center"/>
          </w:tcPr>
          <w:p w:rsidR="004F7E8A" w:rsidRDefault="004F7E8A">
            <w:pPr>
              <w:spacing w:after="0"/>
              <w:ind w:left="135"/>
              <w:jc w:val="center"/>
            </w:pPr>
          </w:p>
        </w:tc>
        <w:tc>
          <w:tcPr>
            <w:tcW w:w="2126" w:type="dxa"/>
            <w:tcBorders>
              <w:top w:val="single" w:sz="4" w:space="0" w:color="auto"/>
            </w:tcBorders>
            <w:tcMar>
              <w:top w:w="50" w:type="dxa"/>
              <w:left w:w="100" w:type="dxa"/>
            </w:tcMar>
            <w:vAlign w:val="center"/>
          </w:tcPr>
          <w:p w:rsidR="004F7E8A" w:rsidRPr="007F40D2" w:rsidRDefault="004F7E8A" w:rsidP="004F7E8A">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r>
      <w:tr w:rsidR="004F7E8A" w:rsidRPr="000F01E0" w:rsidTr="004F7E8A">
        <w:trPr>
          <w:trHeight w:val="647"/>
          <w:tblCellSpacing w:w="20" w:type="nil"/>
        </w:trPr>
        <w:tc>
          <w:tcPr>
            <w:tcW w:w="675" w:type="dxa"/>
            <w:vMerge w:val="restart"/>
            <w:tcMar>
              <w:top w:w="50" w:type="dxa"/>
              <w:left w:w="100" w:type="dxa"/>
            </w:tcMar>
            <w:vAlign w:val="center"/>
          </w:tcPr>
          <w:p w:rsidR="004F7E8A" w:rsidRDefault="004F7E8A">
            <w:pPr>
              <w:spacing w:after="0"/>
            </w:pPr>
            <w:r>
              <w:rPr>
                <w:rFonts w:ascii="Times New Roman" w:hAnsi="Times New Roman"/>
                <w:color w:val="000000"/>
                <w:sz w:val="24"/>
              </w:rPr>
              <w:t>97</w:t>
            </w:r>
          </w:p>
        </w:tc>
        <w:tc>
          <w:tcPr>
            <w:tcW w:w="2899"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Выдающиеся люди родной страны (учёные)</w:t>
            </w:r>
          </w:p>
        </w:tc>
        <w:tc>
          <w:tcPr>
            <w:tcW w:w="1062" w:type="dxa"/>
            <w:vMerge w:val="restart"/>
            <w:tcMar>
              <w:top w:w="50" w:type="dxa"/>
              <w:left w:w="100" w:type="dxa"/>
            </w:tcMar>
            <w:vAlign w:val="center"/>
          </w:tcPr>
          <w:p w:rsidR="004F7E8A" w:rsidRDefault="004F7E8A">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pPr>
              <w:spacing w:after="0"/>
              <w:ind w:left="135"/>
              <w:jc w:val="center"/>
            </w:pPr>
          </w:p>
        </w:tc>
        <w:tc>
          <w:tcPr>
            <w:tcW w:w="1985" w:type="dxa"/>
            <w:vMerge w:val="restart"/>
            <w:tcMar>
              <w:top w:w="50" w:type="dxa"/>
              <w:left w:w="100" w:type="dxa"/>
            </w:tcMar>
            <w:vAlign w:val="center"/>
          </w:tcPr>
          <w:p w:rsidR="004F7E8A" w:rsidRDefault="004F7E8A">
            <w:pPr>
              <w:spacing w:after="0"/>
              <w:ind w:left="135"/>
              <w:jc w:val="center"/>
            </w:pPr>
          </w:p>
        </w:tc>
        <w:tc>
          <w:tcPr>
            <w:tcW w:w="2126" w:type="dxa"/>
            <w:tcBorders>
              <w:bottom w:val="single" w:sz="4" w:space="0" w:color="auto"/>
            </w:tcBorders>
            <w:tcMar>
              <w:top w:w="50" w:type="dxa"/>
              <w:left w:w="100" w:type="dxa"/>
            </w:tcMar>
            <w:vAlign w:val="center"/>
          </w:tcPr>
          <w:p w:rsidR="004F7E8A" w:rsidRPr="007F40D2" w:rsidRDefault="004F7E8A">
            <w:pPr>
              <w:spacing w:after="0"/>
              <w:ind w:left="135"/>
              <w:rPr>
                <w:rFonts w:ascii="Times New Roman" w:hAnsi="Times New Roman" w:cs="Times New Roman"/>
                <w:sz w:val="24"/>
                <w:szCs w:val="24"/>
              </w:rPr>
            </w:pPr>
            <w:r w:rsidRPr="007F40D2">
              <w:rPr>
                <w:rFonts w:ascii="Times New Roman" w:hAnsi="Times New Roman" w:cs="Times New Roman"/>
                <w:sz w:val="24"/>
                <w:szCs w:val="24"/>
              </w:rPr>
              <w:t>14.05</w:t>
            </w:r>
          </w:p>
        </w:tc>
        <w:tc>
          <w:tcPr>
            <w:tcW w:w="3450"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 xml:space="preserve">Биоблиотека ЦОК </w:t>
            </w:r>
            <w:hyperlink r:id="rId609">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/83526</w:t>
              </w:r>
              <w:r>
                <w:rPr>
                  <w:rFonts w:ascii="Times New Roman" w:hAnsi="Times New Roman"/>
                  <w:color w:val="0000FF"/>
                  <w:u w:val="single"/>
                </w:rPr>
                <w:t>a</w:t>
              </w:r>
              <w:r w:rsidRPr="00FC1327">
                <w:rPr>
                  <w:rFonts w:ascii="Times New Roman" w:hAnsi="Times New Roman"/>
                  <w:color w:val="0000FF"/>
                  <w:u w:val="single"/>
                  <w:lang w:val="ru-RU"/>
                </w:rPr>
                <w:t>1</w:t>
              </w:r>
              <w:r>
                <w:rPr>
                  <w:rFonts w:ascii="Times New Roman" w:hAnsi="Times New Roman"/>
                  <w:color w:val="0000FF"/>
                  <w:u w:val="single"/>
                </w:rPr>
                <w:t>c</w:t>
              </w:r>
            </w:hyperlink>
            <w:r w:rsidRPr="00FC1327">
              <w:rPr>
                <w:rFonts w:ascii="Times New Roman" w:hAnsi="Times New Roman"/>
                <w:color w:val="000000"/>
                <w:sz w:val="24"/>
                <w:lang w:val="ru-RU"/>
              </w:rPr>
              <w:t xml:space="preserve"> </w:t>
            </w:r>
            <w:hyperlink r:id="rId610">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/83526</w:t>
              </w:r>
              <w:r>
                <w:rPr>
                  <w:rFonts w:ascii="Times New Roman" w:hAnsi="Times New Roman"/>
                  <w:color w:val="0000FF"/>
                  <w:u w:val="single"/>
                </w:rPr>
                <w:t>f</w:t>
              </w:r>
              <w:r w:rsidRPr="00FC1327">
                <w:rPr>
                  <w:rFonts w:ascii="Times New Roman" w:hAnsi="Times New Roman"/>
                  <w:color w:val="0000FF"/>
                  <w:u w:val="single"/>
                  <w:lang w:val="ru-RU"/>
                </w:rPr>
                <w:t>08</w:t>
              </w:r>
            </w:hyperlink>
            <w:r w:rsidRPr="00FC1327">
              <w:rPr>
                <w:rFonts w:ascii="Times New Roman" w:hAnsi="Times New Roman"/>
                <w:color w:val="000000"/>
                <w:sz w:val="24"/>
                <w:lang w:val="ru-RU"/>
              </w:rPr>
              <w:t xml:space="preserve"> </w:t>
            </w:r>
            <w:hyperlink r:id="rId611">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/835270</w:t>
              </w:r>
              <w:r>
                <w:rPr>
                  <w:rFonts w:ascii="Times New Roman" w:hAnsi="Times New Roman"/>
                  <w:color w:val="0000FF"/>
                  <w:u w:val="single"/>
                </w:rPr>
                <w:t>c</w:t>
              </w:r>
              <w:r w:rsidRPr="00FC1327">
                <w:rPr>
                  <w:rFonts w:ascii="Times New Roman" w:hAnsi="Times New Roman"/>
                  <w:color w:val="0000FF"/>
                  <w:u w:val="single"/>
                  <w:lang w:val="ru-RU"/>
                </w:rPr>
                <w:t>0</w:t>
              </w:r>
            </w:hyperlink>
          </w:p>
        </w:tc>
      </w:tr>
      <w:tr w:rsidR="004F7E8A" w:rsidRPr="000F01E0" w:rsidTr="004F7E8A">
        <w:trPr>
          <w:trHeight w:val="574"/>
          <w:tblCellSpacing w:w="20" w:type="nil"/>
        </w:trPr>
        <w:tc>
          <w:tcPr>
            <w:tcW w:w="675" w:type="dxa"/>
            <w:vMerge/>
            <w:tcMar>
              <w:top w:w="50" w:type="dxa"/>
              <w:left w:w="100" w:type="dxa"/>
            </w:tcMar>
            <w:vAlign w:val="center"/>
          </w:tcPr>
          <w:p w:rsidR="004F7E8A" w:rsidRDefault="004F7E8A">
            <w:pPr>
              <w:spacing w:after="0"/>
              <w:rPr>
                <w:rFonts w:ascii="Times New Roman" w:hAnsi="Times New Roman"/>
                <w:color w:val="000000"/>
                <w:sz w:val="24"/>
              </w:rPr>
            </w:pPr>
          </w:p>
        </w:tc>
        <w:tc>
          <w:tcPr>
            <w:tcW w:w="2899"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4F7E8A" w:rsidRPr="00FC1327" w:rsidRDefault="004F7E8A">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4F7E8A" w:rsidRDefault="004F7E8A">
            <w:pPr>
              <w:spacing w:after="0"/>
              <w:ind w:left="135"/>
              <w:jc w:val="center"/>
            </w:pPr>
          </w:p>
        </w:tc>
        <w:tc>
          <w:tcPr>
            <w:tcW w:w="1985" w:type="dxa"/>
            <w:vMerge/>
            <w:tcMar>
              <w:top w:w="50" w:type="dxa"/>
              <w:left w:w="100" w:type="dxa"/>
            </w:tcMar>
            <w:vAlign w:val="center"/>
          </w:tcPr>
          <w:p w:rsidR="004F7E8A" w:rsidRDefault="004F7E8A">
            <w:pPr>
              <w:spacing w:after="0"/>
              <w:ind w:left="135"/>
              <w:jc w:val="center"/>
            </w:pPr>
          </w:p>
        </w:tc>
        <w:tc>
          <w:tcPr>
            <w:tcW w:w="2126" w:type="dxa"/>
            <w:tcBorders>
              <w:top w:val="single" w:sz="4" w:space="0" w:color="auto"/>
            </w:tcBorders>
            <w:tcMar>
              <w:top w:w="50" w:type="dxa"/>
              <w:left w:w="100" w:type="dxa"/>
            </w:tcMar>
            <w:vAlign w:val="center"/>
          </w:tcPr>
          <w:p w:rsidR="004F7E8A" w:rsidRPr="007F40D2" w:rsidRDefault="004F7E8A" w:rsidP="004F7E8A">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FC1327" w:rsidRDefault="004F7E8A">
            <w:pPr>
              <w:spacing w:after="0"/>
              <w:ind w:left="135"/>
              <w:rPr>
                <w:rFonts w:ascii="Times New Roman" w:hAnsi="Times New Roman"/>
                <w:color w:val="000000"/>
                <w:sz w:val="24"/>
                <w:lang w:val="ru-RU"/>
              </w:rPr>
            </w:pPr>
          </w:p>
        </w:tc>
      </w:tr>
      <w:tr w:rsidR="004F7E8A" w:rsidRPr="001A771C" w:rsidTr="004F7E8A">
        <w:trPr>
          <w:trHeight w:val="802"/>
          <w:tblCellSpacing w:w="20" w:type="nil"/>
        </w:trPr>
        <w:tc>
          <w:tcPr>
            <w:tcW w:w="675" w:type="dxa"/>
            <w:vMerge w:val="restart"/>
            <w:tcMar>
              <w:top w:w="50" w:type="dxa"/>
              <w:left w:w="100" w:type="dxa"/>
            </w:tcMar>
            <w:vAlign w:val="center"/>
          </w:tcPr>
          <w:p w:rsidR="004F7E8A" w:rsidRDefault="004F7E8A">
            <w:pPr>
              <w:spacing w:after="0"/>
            </w:pPr>
            <w:r>
              <w:rPr>
                <w:rFonts w:ascii="Times New Roman" w:hAnsi="Times New Roman"/>
                <w:color w:val="000000"/>
                <w:sz w:val="24"/>
              </w:rPr>
              <w:t>98</w:t>
            </w:r>
          </w:p>
        </w:tc>
        <w:tc>
          <w:tcPr>
            <w:tcW w:w="2899" w:type="dxa"/>
            <w:vMerge w:val="restart"/>
            <w:tcMar>
              <w:top w:w="50" w:type="dxa"/>
              <w:left w:w="100" w:type="dxa"/>
            </w:tcMar>
            <w:vAlign w:val="center"/>
          </w:tcPr>
          <w:p w:rsidR="004F7E8A" w:rsidRPr="00FC1327" w:rsidRDefault="004F7E8A">
            <w:pPr>
              <w:spacing w:after="0"/>
              <w:ind w:left="135"/>
              <w:rPr>
                <w:lang w:val="ru-RU"/>
              </w:rPr>
            </w:pPr>
            <w:r w:rsidRPr="00FC1327">
              <w:rPr>
                <w:rFonts w:ascii="Times New Roman" w:hAnsi="Times New Roman"/>
                <w:color w:val="000000"/>
                <w:sz w:val="24"/>
                <w:lang w:val="ru-RU"/>
              </w:rPr>
              <w:t>Выдающиеся люди страны (стран) изучаемого языка (учёные)</w:t>
            </w:r>
          </w:p>
        </w:tc>
        <w:tc>
          <w:tcPr>
            <w:tcW w:w="1062" w:type="dxa"/>
            <w:vMerge w:val="restart"/>
            <w:tcMar>
              <w:top w:w="50" w:type="dxa"/>
              <w:left w:w="100" w:type="dxa"/>
            </w:tcMar>
            <w:vAlign w:val="center"/>
          </w:tcPr>
          <w:p w:rsidR="004F7E8A" w:rsidRDefault="004F7E8A">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4F7E8A" w:rsidRDefault="004F7E8A">
            <w:pPr>
              <w:spacing w:after="0"/>
              <w:ind w:left="135"/>
              <w:jc w:val="center"/>
            </w:pPr>
          </w:p>
        </w:tc>
        <w:tc>
          <w:tcPr>
            <w:tcW w:w="1985" w:type="dxa"/>
            <w:vMerge w:val="restart"/>
            <w:tcMar>
              <w:top w:w="50" w:type="dxa"/>
              <w:left w:w="100" w:type="dxa"/>
            </w:tcMar>
            <w:vAlign w:val="center"/>
          </w:tcPr>
          <w:p w:rsidR="004F7E8A" w:rsidRDefault="004F7E8A">
            <w:pPr>
              <w:spacing w:after="0"/>
              <w:ind w:left="135"/>
              <w:jc w:val="center"/>
            </w:pPr>
          </w:p>
        </w:tc>
        <w:tc>
          <w:tcPr>
            <w:tcW w:w="2126" w:type="dxa"/>
            <w:tcBorders>
              <w:bottom w:val="single" w:sz="4" w:space="0" w:color="auto"/>
            </w:tcBorders>
            <w:tcMar>
              <w:top w:w="50" w:type="dxa"/>
              <w:left w:w="100" w:type="dxa"/>
            </w:tcMar>
            <w:vAlign w:val="center"/>
          </w:tcPr>
          <w:p w:rsidR="004F7E8A" w:rsidRPr="007F40D2" w:rsidRDefault="004F7E8A">
            <w:pPr>
              <w:spacing w:after="0"/>
              <w:ind w:left="135"/>
              <w:rPr>
                <w:rFonts w:ascii="Times New Roman" w:hAnsi="Times New Roman" w:cs="Times New Roman"/>
                <w:sz w:val="24"/>
                <w:szCs w:val="24"/>
              </w:rPr>
            </w:pPr>
            <w:r w:rsidRPr="007F40D2">
              <w:rPr>
                <w:rFonts w:ascii="Times New Roman" w:hAnsi="Times New Roman" w:cs="Times New Roman"/>
                <w:sz w:val="24"/>
                <w:szCs w:val="24"/>
              </w:rPr>
              <w:t>15.05</w:t>
            </w:r>
          </w:p>
        </w:tc>
        <w:tc>
          <w:tcPr>
            <w:tcW w:w="3450" w:type="dxa"/>
            <w:vMerge w:val="restart"/>
            <w:tcMar>
              <w:top w:w="50" w:type="dxa"/>
              <w:left w:w="100" w:type="dxa"/>
            </w:tcMar>
            <w:vAlign w:val="center"/>
          </w:tcPr>
          <w:p w:rsidR="004F7E8A" w:rsidRPr="001A771C" w:rsidRDefault="001A771C">
            <w:pPr>
              <w:spacing w:after="0"/>
              <w:ind w:left="135"/>
            </w:pPr>
            <w:hyperlink r:id="rId612">
              <w:r>
                <w:rPr>
                  <w:rFonts w:ascii="Times New Roman" w:hAnsi="Times New Roman"/>
                  <w:color w:val="0000FF"/>
                  <w:u w:val="single"/>
                </w:rPr>
                <w:t>https://resh.edu.ru/subject/11/8/</w:t>
              </w:r>
            </w:hyperlink>
          </w:p>
        </w:tc>
      </w:tr>
      <w:tr w:rsidR="004F7E8A" w:rsidRPr="001A771C" w:rsidTr="004F7E8A">
        <w:trPr>
          <w:trHeight w:val="501"/>
          <w:tblCellSpacing w:w="20" w:type="nil"/>
        </w:trPr>
        <w:tc>
          <w:tcPr>
            <w:tcW w:w="675" w:type="dxa"/>
            <w:vMerge/>
            <w:tcMar>
              <w:top w:w="50" w:type="dxa"/>
              <w:left w:w="100" w:type="dxa"/>
            </w:tcMar>
            <w:vAlign w:val="center"/>
          </w:tcPr>
          <w:p w:rsidR="004F7E8A" w:rsidRPr="001A771C" w:rsidRDefault="004F7E8A">
            <w:pPr>
              <w:spacing w:after="0"/>
              <w:rPr>
                <w:rFonts w:ascii="Times New Roman" w:hAnsi="Times New Roman"/>
                <w:color w:val="000000"/>
                <w:sz w:val="24"/>
              </w:rPr>
            </w:pPr>
          </w:p>
        </w:tc>
        <w:tc>
          <w:tcPr>
            <w:tcW w:w="2899" w:type="dxa"/>
            <w:vMerge/>
            <w:tcMar>
              <w:top w:w="50" w:type="dxa"/>
              <w:left w:w="100" w:type="dxa"/>
            </w:tcMar>
            <w:vAlign w:val="center"/>
          </w:tcPr>
          <w:p w:rsidR="004F7E8A" w:rsidRPr="001A771C" w:rsidRDefault="004F7E8A">
            <w:pPr>
              <w:spacing w:after="0"/>
              <w:ind w:left="135"/>
              <w:rPr>
                <w:rFonts w:ascii="Times New Roman" w:hAnsi="Times New Roman"/>
                <w:color w:val="000000"/>
                <w:sz w:val="24"/>
              </w:rPr>
            </w:pPr>
          </w:p>
        </w:tc>
        <w:tc>
          <w:tcPr>
            <w:tcW w:w="1062" w:type="dxa"/>
            <w:vMerge/>
            <w:tcMar>
              <w:top w:w="50" w:type="dxa"/>
              <w:left w:w="100" w:type="dxa"/>
            </w:tcMar>
            <w:vAlign w:val="center"/>
          </w:tcPr>
          <w:p w:rsidR="004F7E8A" w:rsidRPr="001A771C" w:rsidRDefault="004F7E8A">
            <w:pPr>
              <w:spacing w:after="0"/>
              <w:ind w:left="135"/>
              <w:jc w:val="center"/>
              <w:rPr>
                <w:rFonts w:ascii="Times New Roman" w:hAnsi="Times New Roman"/>
                <w:color w:val="000000"/>
                <w:sz w:val="24"/>
              </w:rPr>
            </w:pPr>
          </w:p>
        </w:tc>
        <w:tc>
          <w:tcPr>
            <w:tcW w:w="1843" w:type="dxa"/>
            <w:vMerge/>
            <w:tcMar>
              <w:top w:w="50" w:type="dxa"/>
              <w:left w:w="100" w:type="dxa"/>
            </w:tcMar>
            <w:vAlign w:val="center"/>
          </w:tcPr>
          <w:p w:rsidR="004F7E8A" w:rsidRPr="001A771C" w:rsidRDefault="004F7E8A">
            <w:pPr>
              <w:spacing w:after="0"/>
              <w:ind w:left="135"/>
              <w:jc w:val="center"/>
            </w:pPr>
          </w:p>
        </w:tc>
        <w:tc>
          <w:tcPr>
            <w:tcW w:w="1985" w:type="dxa"/>
            <w:vMerge/>
            <w:tcMar>
              <w:top w:w="50" w:type="dxa"/>
              <w:left w:w="100" w:type="dxa"/>
            </w:tcMar>
            <w:vAlign w:val="center"/>
          </w:tcPr>
          <w:p w:rsidR="004F7E8A" w:rsidRPr="001A771C" w:rsidRDefault="004F7E8A">
            <w:pPr>
              <w:spacing w:after="0"/>
              <w:ind w:left="135"/>
              <w:jc w:val="center"/>
            </w:pPr>
          </w:p>
        </w:tc>
        <w:tc>
          <w:tcPr>
            <w:tcW w:w="2126" w:type="dxa"/>
            <w:tcBorders>
              <w:top w:val="single" w:sz="4" w:space="0" w:color="auto"/>
            </w:tcBorders>
            <w:tcMar>
              <w:top w:w="50" w:type="dxa"/>
              <w:left w:w="100" w:type="dxa"/>
            </w:tcMar>
            <w:vAlign w:val="center"/>
          </w:tcPr>
          <w:p w:rsidR="004F7E8A" w:rsidRPr="001A771C" w:rsidRDefault="004F7E8A" w:rsidP="004F7E8A">
            <w:pPr>
              <w:spacing w:after="0"/>
              <w:ind w:left="135"/>
              <w:rPr>
                <w:rFonts w:ascii="Times New Roman" w:hAnsi="Times New Roman" w:cs="Times New Roman"/>
                <w:sz w:val="24"/>
                <w:szCs w:val="24"/>
              </w:rPr>
            </w:pPr>
          </w:p>
        </w:tc>
        <w:tc>
          <w:tcPr>
            <w:tcW w:w="3450" w:type="dxa"/>
            <w:vMerge/>
            <w:tcMar>
              <w:top w:w="50" w:type="dxa"/>
              <w:left w:w="100" w:type="dxa"/>
            </w:tcMar>
            <w:vAlign w:val="center"/>
          </w:tcPr>
          <w:p w:rsidR="004F7E8A" w:rsidRPr="001A771C" w:rsidRDefault="004F7E8A">
            <w:pPr>
              <w:spacing w:after="0"/>
              <w:ind w:left="135"/>
            </w:pPr>
          </w:p>
        </w:tc>
      </w:tr>
      <w:tr w:rsidR="001A771C" w:rsidRPr="008311BE" w:rsidTr="001A771C">
        <w:trPr>
          <w:trHeight w:val="377"/>
          <w:tblCellSpacing w:w="20" w:type="nil"/>
        </w:trPr>
        <w:tc>
          <w:tcPr>
            <w:tcW w:w="675" w:type="dxa"/>
            <w:vMerge w:val="restart"/>
            <w:tcMar>
              <w:top w:w="50" w:type="dxa"/>
              <w:left w:w="100" w:type="dxa"/>
            </w:tcMar>
            <w:vAlign w:val="center"/>
          </w:tcPr>
          <w:p w:rsidR="001A771C" w:rsidRDefault="001A771C" w:rsidP="008311BE">
            <w:pPr>
              <w:spacing w:after="0"/>
            </w:pPr>
            <w:r>
              <w:rPr>
                <w:rFonts w:ascii="Times New Roman" w:hAnsi="Times New Roman"/>
                <w:color w:val="000000"/>
                <w:sz w:val="24"/>
              </w:rPr>
              <w:t>99</w:t>
            </w:r>
          </w:p>
        </w:tc>
        <w:tc>
          <w:tcPr>
            <w:tcW w:w="2899" w:type="dxa"/>
            <w:vMerge w:val="restart"/>
            <w:tcMar>
              <w:top w:w="50" w:type="dxa"/>
              <w:left w:w="100" w:type="dxa"/>
            </w:tcMar>
            <w:vAlign w:val="center"/>
          </w:tcPr>
          <w:p w:rsidR="001A771C" w:rsidRPr="00FC1327" w:rsidRDefault="001A771C" w:rsidP="008311BE">
            <w:pPr>
              <w:spacing w:after="0"/>
              <w:ind w:left="135"/>
              <w:rPr>
                <w:lang w:val="ru-RU"/>
              </w:rPr>
            </w:pPr>
            <w:r w:rsidRPr="00FC1327">
              <w:rPr>
                <w:rFonts w:ascii="Times New Roman" w:hAnsi="Times New Roman"/>
                <w:color w:val="000000"/>
                <w:sz w:val="24"/>
                <w:lang w:val="ru-RU"/>
              </w:rPr>
              <w:t xml:space="preserve">Выдающиеся люди </w:t>
            </w:r>
            <w:r w:rsidRPr="00FC1327">
              <w:rPr>
                <w:rFonts w:ascii="Times New Roman" w:hAnsi="Times New Roman"/>
                <w:color w:val="000000"/>
                <w:sz w:val="24"/>
                <w:lang w:val="ru-RU"/>
              </w:rPr>
              <w:lastRenderedPageBreak/>
              <w:t>родной страны и страны (стран) изучаемого языка (писатели, поэты)</w:t>
            </w:r>
          </w:p>
        </w:tc>
        <w:tc>
          <w:tcPr>
            <w:tcW w:w="1062" w:type="dxa"/>
            <w:vMerge w:val="restart"/>
            <w:tcMar>
              <w:top w:w="50" w:type="dxa"/>
              <w:left w:w="100" w:type="dxa"/>
            </w:tcMar>
            <w:vAlign w:val="center"/>
          </w:tcPr>
          <w:p w:rsidR="001A771C" w:rsidRDefault="001A771C"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1A771C" w:rsidRDefault="001A771C" w:rsidP="008311BE">
            <w:pPr>
              <w:spacing w:after="0"/>
              <w:ind w:left="135"/>
              <w:jc w:val="center"/>
            </w:pPr>
          </w:p>
        </w:tc>
        <w:tc>
          <w:tcPr>
            <w:tcW w:w="1985" w:type="dxa"/>
            <w:vMerge w:val="restart"/>
            <w:tcMar>
              <w:top w:w="50" w:type="dxa"/>
              <w:left w:w="100" w:type="dxa"/>
            </w:tcMar>
            <w:vAlign w:val="center"/>
          </w:tcPr>
          <w:p w:rsidR="001A771C" w:rsidRDefault="001A771C" w:rsidP="008311BE">
            <w:pPr>
              <w:spacing w:after="0"/>
              <w:ind w:left="135"/>
              <w:jc w:val="center"/>
            </w:pPr>
          </w:p>
        </w:tc>
        <w:tc>
          <w:tcPr>
            <w:tcW w:w="2126" w:type="dxa"/>
            <w:tcBorders>
              <w:bottom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r w:rsidRPr="001A771C">
              <w:rPr>
                <w:rFonts w:ascii="Times New Roman" w:hAnsi="Times New Roman" w:cs="Times New Roman"/>
                <w:sz w:val="24"/>
                <w:szCs w:val="24"/>
                <w:lang w:val="ru-RU"/>
              </w:rPr>
              <w:t xml:space="preserve">   20.05</w:t>
            </w:r>
          </w:p>
        </w:tc>
        <w:tc>
          <w:tcPr>
            <w:tcW w:w="3450" w:type="dxa"/>
            <w:vMerge w:val="restart"/>
            <w:tcMar>
              <w:top w:w="50" w:type="dxa"/>
              <w:left w:w="100" w:type="dxa"/>
            </w:tcMar>
            <w:vAlign w:val="center"/>
          </w:tcPr>
          <w:p w:rsidR="001A771C" w:rsidRPr="008311BE" w:rsidRDefault="001A771C" w:rsidP="008311BE">
            <w:pPr>
              <w:spacing w:after="0"/>
              <w:ind w:left="135"/>
              <w:rPr>
                <w:lang w:val="ru-RU"/>
              </w:rPr>
            </w:pPr>
            <w:hyperlink r:id="rId613">
              <w:r>
                <w:rPr>
                  <w:rFonts w:ascii="Times New Roman" w:hAnsi="Times New Roman"/>
                  <w:color w:val="0000FF"/>
                  <w:u w:val="single"/>
                </w:rPr>
                <w:t>https</w:t>
              </w:r>
              <w:r w:rsidRPr="001A771C">
                <w:rPr>
                  <w:rFonts w:ascii="Times New Roman" w:hAnsi="Times New Roman"/>
                  <w:color w:val="0000FF"/>
                  <w:u w:val="single"/>
                  <w:lang w:val="ru-RU"/>
                </w:rPr>
                <w:t>://</w:t>
              </w:r>
              <w:r>
                <w:rPr>
                  <w:rFonts w:ascii="Times New Roman" w:hAnsi="Times New Roman"/>
                  <w:color w:val="0000FF"/>
                  <w:u w:val="single"/>
                </w:rPr>
                <w:t>resh</w:t>
              </w:r>
              <w:r w:rsidRPr="001A771C">
                <w:rPr>
                  <w:rFonts w:ascii="Times New Roman" w:hAnsi="Times New Roman"/>
                  <w:color w:val="0000FF"/>
                  <w:u w:val="single"/>
                  <w:lang w:val="ru-RU"/>
                </w:rPr>
                <w:t>.</w:t>
              </w:r>
              <w:r>
                <w:rPr>
                  <w:rFonts w:ascii="Times New Roman" w:hAnsi="Times New Roman"/>
                  <w:color w:val="0000FF"/>
                  <w:u w:val="single"/>
                </w:rPr>
                <w:t>edu</w:t>
              </w:r>
              <w:r w:rsidRPr="001A771C">
                <w:rPr>
                  <w:rFonts w:ascii="Times New Roman" w:hAnsi="Times New Roman"/>
                  <w:color w:val="0000FF"/>
                  <w:u w:val="single"/>
                  <w:lang w:val="ru-RU"/>
                </w:rPr>
                <w:t>.</w:t>
              </w:r>
              <w:r>
                <w:rPr>
                  <w:rFonts w:ascii="Times New Roman" w:hAnsi="Times New Roman"/>
                  <w:color w:val="0000FF"/>
                  <w:u w:val="single"/>
                </w:rPr>
                <w:t>ru</w:t>
              </w:r>
              <w:r w:rsidRPr="001A771C">
                <w:rPr>
                  <w:rFonts w:ascii="Times New Roman" w:hAnsi="Times New Roman"/>
                  <w:color w:val="0000FF"/>
                  <w:u w:val="single"/>
                  <w:lang w:val="ru-RU"/>
                </w:rPr>
                <w:t>/</w:t>
              </w:r>
              <w:r>
                <w:rPr>
                  <w:rFonts w:ascii="Times New Roman" w:hAnsi="Times New Roman"/>
                  <w:color w:val="0000FF"/>
                  <w:u w:val="single"/>
                </w:rPr>
                <w:t>subject</w:t>
              </w:r>
              <w:r w:rsidRPr="001A771C">
                <w:rPr>
                  <w:rFonts w:ascii="Times New Roman" w:hAnsi="Times New Roman"/>
                  <w:color w:val="0000FF"/>
                  <w:u w:val="single"/>
                  <w:lang w:val="ru-RU"/>
                </w:rPr>
                <w:t>/11/8/</w:t>
              </w:r>
            </w:hyperlink>
          </w:p>
        </w:tc>
      </w:tr>
      <w:tr w:rsidR="001A771C" w:rsidRPr="008311BE" w:rsidTr="001A771C">
        <w:trPr>
          <w:trHeight w:val="930"/>
          <w:tblCellSpacing w:w="20" w:type="nil"/>
        </w:trPr>
        <w:tc>
          <w:tcPr>
            <w:tcW w:w="675" w:type="dxa"/>
            <w:vMerge/>
            <w:tcMar>
              <w:top w:w="50" w:type="dxa"/>
              <w:left w:w="100" w:type="dxa"/>
            </w:tcMar>
            <w:vAlign w:val="center"/>
          </w:tcPr>
          <w:p w:rsidR="001A771C" w:rsidRDefault="001A771C" w:rsidP="008311BE">
            <w:pPr>
              <w:spacing w:after="0"/>
              <w:rPr>
                <w:rFonts w:ascii="Times New Roman" w:hAnsi="Times New Roman"/>
                <w:color w:val="000000"/>
                <w:sz w:val="24"/>
              </w:rPr>
            </w:pPr>
          </w:p>
        </w:tc>
        <w:tc>
          <w:tcPr>
            <w:tcW w:w="2899" w:type="dxa"/>
            <w:vMerge/>
            <w:tcMar>
              <w:top w:w="50" w:type="dxa"/>
              <w:left w:w="100" w:type="dxa"/>
            </w:tcMar>
            <w:vAlign w:val="center"/>
          </w:tcPr>
          <w:p w:rsidR="001A771C" w:rsidRPr="00FC1327" w:rsidRDefault="001A771C"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1A771C" w:rsidRPr="00FC1327" w:rsidRDefault="001A771C"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1A771C" w:rsidRDefault="001A771C" w:rsidP="008311BE">
            <w:pPr>
              <w:spacing w:after="0"/>
              <w:ind w:left="135"/>
              <w:jc w:val="center"/>
            </w:pPr>
          </w:p>
        </w:tc>
        <w:tc>
          <w:tcPr>
            <w:tcW w:w="1985" w:type="dxa"/>
            <w:vMerge/>
            <w:tcMar>
              <w:top w:w="50" w:type="dxa"/>
              <w:left w:w="100" w:type="dxa"/>
            </w:tcMar>
            <w:vAlign w:val="center"/>
          </w:tcPr>
          <w:p w:rsidR="001A771C" w:rsidRDefault="001A771C" w:rsidP="008311BE">
            <w:pPr>
              <w:spacing w:after="0"/>
              <w:ind w:left="135"/>
              <w:jc w:val="center"/>
            </w:pPr>
          </w:p>
        </w:tc>
        <w:tc>
          <w:tcPr>
            <w:tcW w:w="2126" w:type="dxa"/>
            <w:tcBorders>
              <w:top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p>
        </w:tc>
        <w:tc>
          <w:tcPr>
            <w:tcW w:w="3450" w:type="dxa"/>
            <w:vMerge/>
            <w:tcMar>
              <w:top w:w="50" w:type="dxa"/>
              <w:left w:w="100" w:type="dxa"/>
            </w:tcMar>
            <w:vAlign w:val="center"/>
          </w:tcPr>
          <w:p w:rsidR="001A771C" w:rsidRDefault="001A771C" w:rsidP="008311BE">
            <w:pPr>
              <w:spacing w:after="0"/>
              <w:ind w:left="135"/>
            </w:pPr>
          </w:p>
        </w:tc>
      </w:tr>
      <w:tr w:rsidR="001A771C" w:rsidRPr="008311BE" w:rsidTr="001A771C">
        <w:trPr>
          <w:trHeight w:val="408"/>
          <w:tblCellSpacing w:w="20" w:type="nil"/>
        </w:trPr>
        <w:tc>
          <w:tcPr>
            <w:tcW w:w="675" w:type="dxa"/>
            <w:vMerge w:val="restart"/>
            <w:tcMar>
              <w:top w:w="50" w:type="dxa"/>
              <w:left w:w="100" w:type="dxa"/>
            </w:tcMar>
            <w:vAlign w:val="center"/>
          </w:tcPr>
          <w:p w:rsidR="001A771C" w:rsidRDefault="001A771C" w:rsidP="008311BE">
            <w:pPr>
              <w:spacing w:after="0"/>
            </w:pPr>
            <w:r>
              <w:rPr>
                <w:rFonts w:ascii="Times New Roman" w:hAnsi="Times New Roman"/>
                <w:color w:val="000000"/>
                <w:sz w:val="24"/>
              </w:rPr>
              <w:lastRenderedPageBreak/>
              <w:t>100</w:t>
            </w:r>
          </w:p>
        </w:tc>
        <w:tc>
          <w:tcPr>
            <w:tcW w:w="2899" w:type="dxa"/>
            <w:vMerge w:val="restart"/>
            <w:tcMar>
              <w:top w:w="50" w:type="dxa"/>
              <w:left w:w="100" w:type="dxa"/>
            </w:tcMar>
            <w:vAlign w:val="center"/>
          </w:tcPr>
          <w:p w:rsidR="001A771C" w:rsidRPr="00FC1327" w:rsidRDefault="001A771C" w:rsidP="008311BE">
            <w:pPr>
              <w:spacing w:after="0"/>
              <w:ind w:left="135"/>
              <w:rPr>
                <w:lang w:val="ru-RU"/>
              </w:rPr>
            </w:pPr>
            <w:r w:rsidRPr="00FC1327">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62" w:type="dxa"/>
            <w:vMerge w:val="restart"/>
            <w:tcMar>
              <w:top w:w="50" w:type="dxa"/>
              <w:left w:w="100" w:type="dxa"/>
            </w:tcMar>
            <w:vAlign w:val="center"/>
          </w:tcPr>
          <w:p w:rsidR="001A771C" w:rsidRDefault="001A771C"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1A771C" w:rsidRDefault="001A771C" w:rsidP="008311BE">
            <w:pPr>
              <w:spacing w:after="0"/>
              <w:ind w:left="135"/>
              <w:jc w:val="center"/>
            </w:pPr>
          </w:p>
        </w:tc>
        <w:tc>
          <w:tcPr>
            <w:tcW w:w="1985" w:type="dxa"/>
            <w:vMerge w:val="restart"/>
            <w:tcMar>
              <w:top w:w="50" w:type="dxa"/>
              <w:left w:w="100" w:type="dxa"/>
            </w:tcMar>
            <w:vAlign w:val="center"/>
          </w:tcPr>
          <w:p w:rsidR="001A771C" w:rsidRDefault="001A771C" w:rsidP="008311BE">
            <w:pPr>
              <w:spacing w:after="0"/>
              <w:ind w:left="135"/>
              <w:jc w:val="center"/>
            </w:pPr>
          </w:p>
        </w:tc>
        <w:tc>
          <w:tcPr>
            <w:tcW w:w="2126" w:type="dxa"/>
            <w:tcBorders>
              <w:bottom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r w:rsidRPr="001A771C">
              <w:rPr>
                <w:rFonts w:ascii="Times New Roman" w:hAnsi="Times New Roman" w:cs="Times New Roman"/>
                <w:sz w:val="24"/>
                <w:szCs w:val="24"/>
                <w:lang w:val="ru-RU"/>
              </w:rPr>
              <w:t>21.05</w:t>
            </w:r>
          </w:p>
        </w:tc>
        <w:tc>
          <w:tcPr>
            <w:tcW w:w="3450" w:type="dxa"/>
            <w:vMerge w:val="restart"/>
            <w:tcMar>
              <w:top w:w="50" w:type="dxa"/>
              <w:left w:w="100" w:type="dxa"/>
            </w:tcMar>
            <w:vAlign w:val="center"/>
          </w:tcPr>
          <w:p w:rsidR="001A771C" w:rsidRPr="008311BE" w:rsidRDefault="001A771C" w:rsidP="008311BE">
            <w:pPr>
              <w:spacing w:after="0"/>
              <w:ind w:left="135"/>
              <w:rPr>
                <w:lang w:val="ru-RU"/>
              </w:rPr>
            </w:pPr>
            <w:hyperlink r:id="rId614">
              <w:r>
                <w:rPr>
                  <w:rFonts w:ascii="Times New Roman" w:hAnsi="Times New Roman"/>
                  <w:color w:val="0000FF"/>
                  <w:u w:val="single"/>
                </w:rPr>
                <w:t>https</w:t>
              </w:r>
              <w:r w:rsidRPr="001A771C">
                <w:rPr>
                  <w:rFonts w:ascii="Times New Roman" w:hAnsi="Times New Roman"/>
                  <w:color w:val="0000FF"/>
                  <w:u w:val="single"/>
                  <w:lang w:val="ru-RU"/>
                </w:rPr>
                <w:t>://</w:t>
              </w:r>
              <w:r>
                <w:rPr>
                  <w:rFonts w:ascii="Times New Roman" w:hAnsi="Times New Roman"/>
                  <w:color w:val="0000FF"/>
                  <w:u w:val="single"/>
                </w:rPr>
                <w:t>resh</w:t>
              </w:r>
              <w:r w:rsidRPr="001A771C">
                <w:rPr>
                  <w:rFonts w:ascii="Times New Roman" w:hAnsi="Times New Roman"/>
                  <w:color w:val="0000FF"/>
                  <w:u w:val="single"/>
                  <w:lang w:val="ru-RU"/>
                </w:rPr>
                <w:t>.</w:t>
              </w:r>
              <w:r>
                <w:rPr>
                  <w:rFonts w:ascii="Times New Roman" w:hAnsi="Times New Roman"/>
                  <w:color w:val="0000FF"/>
                  <w:u w:val="single"/>
                </w:rPr>
                <w:t>edu</w:t>
              </w:r>
              <w:r w:rsidRPr="001A771C">
                <w:rPr>
                  <w:rFonts w:ascii="Times New Roman" w:hAnsi="Times New Roman"/>
                  <w:color w:val="0000FF"/>
                  <w:u w:val="single"/>
                  <w:lang w:val="ru-RU"/>
                </w:rPr>
                <w:t>.</w:t>
              </w:r>
              <w:r>
                <w:rPr>
                  <w:rFonts w:ascii="Times New Roman" w:hAnsi="Times New Roman"/>
                  <w:color w:val="0000FF"/>
                  <w:u w:val="single"/>
                </w:rPr>
                <w:t>ru</w:t>
              </w:r>
              <w:r w:rsidRPr="001A771C">
                <w:rPr>
                  <w:rFonts w:ascii="Times New Roman" w:hAnsi="Times New Roman"/>
                  <w:color w:val="0000FF"/>
                  <w:u w:val="single"/>
                  <w:lang w:val="ru-RU"/>
                </w:rPr>
                <w:t>/</w:t>
              </w:r>
              <w:r>
                <w:rPr>
                  <w:rFonts w:ascii="Times New Roman" w:hAnsi="Times New Roman"/>
                  <w:color w:val="0000FF"/>
                  <w:u w:val="single"/>
                </w:rPr>
                <w:t>subject</w:t>
              </w:r>
              <w:r w:rsidRPr="001A771C">
                <w:rPr>
                  <w:rFonts w:ascii="Times New Roman" w:hAnsi="Times New Roman"/>
                  <w:color w:val="0000FF"/>
                  <w:u w:val="single"/>
                  <w:lang w:val="ru-RU"/>
                </w:rPr>
                <w:t>/11/8/</w:t>
              </w:r>
            </w:hyperlink>
          </w:p>
        </w:tc>
      </w:tr>
      <w:tr w:rsidR="001A771C" w:rsidRPr="008311BE" w:rsidTr="001A771C">
        <w:trPr>
          <w:trHeight w:val="1217"/>
          <w:tblCellSpacing w:w="20" w:type="nil"/>
        </w:trPr>
        <w:tc>
          <w:tcPr>
            <w:tcW w:w="675" w:type="dxa"/>
            <w:vMerge/>
            <w:tcMar>
              <w:top w:w="50" w:type="dxa"/>
              <w:left w:w="100" w:type="dxa"/>
            </w:tcMar>
            <w:vAlign w:val="center"/>
          </w:tcPr>
          <w:p w:rsidR="001A771C" w:rsidRDefault="001A771C" w:rsidP="008311BE">
            <w:pPr>
              <w:spacing w:after="0"/>
              <w:rPr>
                <w:rFonts w:ascii="Times New Roman" w:hAnsi="Times New Roman"/>
                <w:color w:val="000000"/>
                <w:sz w:val="24"/>
              </w:rPr>
            </w:pPr>
          </w:p>
        </w:tc>
        <w:tc>
          <w:tcPr>
            <w:tcW w:w="2899" w:type="dxa"/>
            <w:vMerge/>
            <w:tcMar>
              <w:top w:w="50" w:type="dxa"/>
              <w:left w:w="100" w:type="dxa"/>
            </w:tcMar>
            <w:vAlign w:val="center"/>
          </w:tcPr>
          <w:p w:rsidR="001A771C" w:rsidRPr="00FC1327" w:rsidRDefault="001A771C"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1A771C" w:rsidRPr="00FC1327" w:rsidRDefault="001A771C"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1A771C" w:rsidRDefault="001A771C" w:rsidP="008311BE">
            <w:pPr>
              <w:spacing w:after="0"/>
              <w:ind w:left="135"/>
              <w:jc w:val="center"/>
            </w:pPr>
          </w:p>
        </w:tc>
        <w:tc>
          <w:tcPr>
            <w:tcW w:w="1985" w:type="dxa"/>
            <w:vMerge/>
            <w:tcMar>
              <w:top w:w="50" w:type="dxa"/>
              <w:left w:w="100" w:type="dxa"/>
            </w:tcMar>
            <w:vAlign w:val="center"/>
          </w:tcPr>
          <w:p w:rsidR="001A771C" w:rsidRDefault="001A771C" w:rsidP="008311BE">
            <w:pPr>
              <w:spacing w:after="0"/>
              <w:ind w:left="135"/>
              <w:jc w:val="center"/>
            </w:pPr>
          </w:p>
        </w:tc>
        <w:tc>
          <w:tcPr>
            <w:tcW w:w="2126" w:type="dxa"/>
            <w:tcBorders>
              <w:top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p>
        </w:tc>
        <w:tc>
          <w:tcPr>
            <w:tcW w:w="3450" w:type="dxa"/>
            <w:vMerge/>
            <w:tcMar>
              <w:top w:w="50" w:type="dxa"/>
              <w:left w:w="100" w:type="dxa"/>
            </w:tcMar>
            <w:vAlign w:val="center"/>
          </w:tcPr>
          <w:p w:rsidR="001A771C" w:rsidRDefault="001A771C" w:rsidP="008311BE">
            <w:pPr>
              <w:spacing w:after="0"/>
              <w:ind w:left="135"/>
            </w:pPr>
          </w:p>
        </w:tc>
      </w:tr>
      <w:tr w:rsidR="001A771C" w:rsidRPr="000F01E0" w:rsidTr="001A771C">
        <w:trPr>
          <w:trHeight w:val="477"/>
          <w:tblCellSpacing w:w="20" w:type="nil"/>
        </w:trPr>
        <w:tc>
          <w:tcPr>
            <w:tcW w:w="675" w:type="dxa"/>
            <w:vMerge w:val="restart"/>
            <w:tcMar>
              <w:top w:w="50" w:type="dxa"/>
              <w:left w:w="100" w:type="dxa"/>
            </w:tcMar>
            <w:vAlign w:val="center"/>
          </w:tcPr>
          <w:p w:rsidR="001A771C" w:rsidRDefault="001A771C" w:rsidP="008311BE">
            <w:pPr>
              <w:spacing w:after="0"/>
            </w:pPr>
            <w:r>
              <w:rPr>
                <w:rFonts w:ascii="Times New Roman" w:hAnsi="Times New Roman"/>
                <w:color w:val="000000"/>
                <w:sz w:val="24"/>
              </w:rPr>
              <w:t>101</w:t>
            </w:r>
          </w:p>
        </w:tc>
        <w:tc>
          <w:tcPr>
            <w:tcW w:w="2899" w:type="dxa"/>
            <w:vMerge w:val="restart"/>
            <w:tcMar>
              <w:top w:w="50" w:type="dxa"/>
              <w:left w:w="100" w:type="dxa"/>
            </w:tcMar>
            <w:vAlign w:val="center"/>
          </w:tcPr>
          <w:p w:rsidR="001A771C" w:rsidRPr="00FC1327" w:rsidRDefault="001A771C" w:rsidP="008311BE">
            <w:pPr>
              <w:spacing w:after="0"/>
              <w:ind w:left="135"/>
              <w:rPr>
                <w:lang w:val="ru-RU"/>
              </w:rPr>
            </w:pPr>
            <w:r w:rsidRPr="00FC1327">
              <w:rPr>
                <w:rFonts w:ascii="Times New Roman" w:hAnsi="Times New Roman"/>
                <w:color w:val="000000"/>
                <w:sz w:val="24"/>
                <w:lang w:val="ru-RU"/>
              </w:rPr>
              <w:t>Обобщение по теме "Выдающиеся люди родной страны и страны (стран) изучаемого язык</w:t>
            </w:r>
            <w:bookmarkStart w:id="11" w:name="_GoBack"/>
            <w:bookmarkEnd w:id="11"/>
            <w:r w:rsidRPr="00FC1327">
              <w:rPr>
                <w:rFonts w:ascii="Times New Roman" w:hAnsi="Times New Roman"/>
                <w:color w:val="000000"/>
                <w:sz w:val="24"/>
                <w:lang w:val="ru-RU"/>
              </w:rPr>
              <w:t>а: учёные, писатели, поэты, художники, музыканты, спортсмены"</w:t>
            </w:r>
          </w:p>
        </w:tc>
        <w:tc>
          <w:tcPr>
            <w:tcW w:w="1062" w:type="dxa"/>
            <w:vMerge w:val="restart"/>
            <w:tcMar>
              <w:top w:w="50" w:type="dxa"/>
              <w:left w:w="100" w:type="dxa"/>
            </w:tcMar>
            <w:vAlign w:val="center"/>
          </w:tcPr>
          <w:p w:rsidR="001A771C" w:rsidRDefault="001A771C" w:rsidP="008311BE">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1A771C" w:rsidRDefault="001A771C" w:rsidP="008311BE">
            <w:pPr>
              <w:spacing w:after="0"/>
              <w:ind w:left="135"/>
              <w:jc w:val="center"/>
            </w:pPr>
          </w:p>
        </w:tc>
        <w:tc>
          <w:tcPr>
            <w:tcW w:w="1985" w:type="dxa"/>
            <w:vMerge w:val="restart"/>
            <w:tcMar>
              <w:top w:w="50" w:type="dxa"/>
              <w:left w:w="100" w:type="dxa"/>
            </w:tcMar>
            <w:vAlign w:val="center"/>
          </w:tcPr>
          <w:p w:rsidR="001A771C" w:rsidRDefault="001A771C" w:rsidP="008311BE">
            <w:pPr>
              <w:spacing w:after="0"/>
              <w:ind w:left="135"/>
              <w:jc w:val="center"/>
            </w:pPr>
          </w:p>
        </w:tc>
        <w:tc>
          <w:tcPr>
            <w:tcW w:w="2126" w:type="dxa"/>
            <w:tcBorders>
              <w:bottom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r w:rsidRPr="001A771C">
              <w:rPr>
                <w:rFonts w:ascii="Times New Roman" w:hAnsi="Times New Roman" w:cs="Times New Roman"/>
                <w:sz w:val="24"/>
                <w:szCs w:val="24"/>
                <w:lang w:val="ru-RU"/>
              </w:rPr>
              <w:t>22.05</w:t>
            </w:r>
          </w:p>
        </w:tc>
        <w:tc>
          <w:tcPr>
            <w:tcW w:w="3450" w:type="dxa"/>
            <w:vMerge w:val="restart"/>
            <w:tcMar>
              <w:top w:w="50" w:type="dxa"/>
              <w:left w:w="100" w:type="dxa"/>
            </w:tcMar>
            <w:vAlign w:val="center"/>
          </w:tcPr>
          <w:p w:rsidR="001A771C" w:rsidRPr="00FC1327" w:rsidRDefault="001A771C" w:rsidP="008311BE">
            <w:pPr>
              <w:spacing w:after="0"/>
              <w:ind w:left="135"/>
              <w:rPr>
                <w:lang w:val="ru-RU"/>
              </w:rPr>
            </w:pPr>
            <w:r w:rsidRPr="00FC1327">
              <w:rPr>
                <w:rFonts w:ascii="Times New Roman" w:hAnsi="Times New Roman"/>
                <w:color w:val="000000"/>
                <w:sz w:val="24"/>
                <w:lang w:val="ru-RU"/>
              </w:rPr>
              <w:t xml:space="preserve">Биоблиотека ЦОК </w:t>
            </w:r>
            <w:hyperlink r:id="rId615">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/83540494</w:t>
              </w:r>
            </w:hyperlink>
          </w:p>
        </w:tc>
      </w:tr>
      <w:tr w:rsidR="001A771C" w:rsidRPr="000F01E0" w:rsidTr="001A771C">
        <w:trPr>
          <w:trHeight w:val="2095"/>
          <w:tblCellSpacing w:w="20" w:type="nil"/>
        </w:trPr>
        <w:tc>
          <w:tcPr>
            <w:tcW w:w="675" w:type="dxa"/>
            <w:vMerge/>
            <w:tcMar>
              <w:top w:w="50" w:type="dxa"/>
              <w:left w:w="100" w:type="dxa"/>
            </w:tcMar>
            <w:vAlign w:val="center"/>
          </w:tcPr>
          <w:p w:rsidR="001A771C" w:rsidRDefault="001A771C" w:rsidP="008311BE">
            <w:pPr>
              <w:spacing w:after="0"/>
              <w:rPr>
                <w:rFonts w:ascii="Times New Roman" w:hAnsi="Times New Roman"/>
                <w:color w:val="000000"/>
                <w:sz w:val="24"/>
              </w:rPr>
            </w:pPr>
          </w:p>
        </w:tc>
        <w:tc>
          <w:tcPr>
            <w:tcW w:w="2899" w:type="dxa"/>
            <w:vMerge/>
            <w:tcMar>
              <w:top w:w="50" w:type="dxa"/>
              <w:left w:w="100" w:type="dxa"/>
            </w:tcMar>
            <w:vAlign w:val="center"/>
          </w:tcPr>
          <w:p w:rsidR="001A771C" w:rsidRPr="00FC1327" w:rsidRDefault="001A771C"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1A771C" w:rsidRPr="00FC1327" w:rsidRDefault="001A771C"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1A771C" w:rsidRDefault="001A771C" w:rsidP="008311BE">
            <w:pPr>
              <w:spacing w:after="0"/>
              <w:ind w:left="135"/>
              <w:jc w:val="center"/>
            </w:pPr>
          </w:p>
        </w:tc>
        <w:tc>
          <w:tcPr>
            <w:tcW w:w="1985" w:type="dxa"/>
            <w:vMerge/>
            <w:tcMar>
              <w:top w:w="50" w:type="dxa"/>
              <w:left w:w="100" w:type="dxa"/>
            </w:tcMar>
            <w:vAlign w:val="center"/>
          </w:tcPr>
          <w:p w:rsidR="001A771C" w:rsidRDefault="001A771C" w:rsidP="008311BE">
            <w:pPr>
              <w:spacing w:after="0"/>
              <w:ind w:left="135"/>
              <w:jc w:val="center"/>
            </w:pPr>
          </w:p>
        </w:tc>
        <w:tc>
          <w:tcPr>
            <w:tcW w:w="2126" w:type="dxa"/>
            <w:tcBorders>
              <w:top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p>
        </w:tc>
        <w:tc>
          <w:tcPr>
            <w:tcW w:w="3450" w:type="dxa"/>
            <w:vMerge/>
            <w:tcMar>
              <w:top w:w="50" w:type="dxa"/>
              <w:left w:w="100" w:type="dxa"/>
            </w:tcMar>
            <w:vAlign w:val="center"/>
          </w:tcPr>
          <w:p w:rsidR="001A771C" w:rsidRPr="00FC1327" w:rsidRDefault="001A771C" w:rsidP="008311BE">
            <w:pPr>
              <w:spacing w:after="0"/>
              <w:ind w:left="135"/>
              <w:rPr>
                <w:rFonts w:ascii="Times New Roman" w:hAnsi="Times New Roman"/>
                <w:color w:val="000000"/>
                <w:sz w:val="24"/>
                <w:lang w:val="ru-RU"/>
              </w:rPr>
            </w:pPr>
          </w:p>
        </w:tc>
      </w:tr>
      <w:tr w:rsidR="001A771C" w:rsidRPr="000F01E0" w:rsidTr="001A771C">
        <w:trPr>
          <w:trHeight w:val="539"/>
          <w:tblCellSpacing w:w="20" w:type="nil"/>
        </w:trPr>
        <w:tc>
          <w:tcPr>
            <w:tcW w:w="675" w:type="dxa"/>
            <w:vMerge w:val="restart"/>
            <w:tcMar>
              <w:top w:w="50" w:type="dxa"/>
              <w:left w:w="100" w:type="dxa"/>
            </w:tcMar>
            <w:vAlign w:val="center"/>
          </w:tcPr>
          <w:p w:rsidR="001A771C" w:rsidRDefault="001A771C" w:rsidP="008311BE">
            <w:pPr>
              <w:spacing w:after="0"/>
            </w:pPr>
            <w:r>
              <w:rPr>
                <w:rFonts w:ascii="Times New Roman" w:hAnsi="Times New Roman"/>
                <w:color w:val="000000"/>
                <w:sz w:val="24"/>
              </w:rPr>
              <w:t>102</w:t>
            </w:r>
          </w:p>
        </w:tc>
        <w:tc>
          <w:tcPr>
            <w:tcW w:w="2899" w:type="dxa"/>
            <w:vMerge w:val="restart"/>
            <w:tcMar>
              <w:top w:w="50" w:type="dxa"/>
              <w:left w:w="100" w:type="dxa"/>
            </w:tcMar>
            <w:vAlign w:val="center"/>
          </w:tcPr>
          <w:p w:rsidR="001A771C" w:rsidRPr="00FC1327" w:rsidRDefault="001A771C" w:rsidP="008311BE">
            <w:pPr>
              <w:spacing w:after="0"/>
              <w:ind w:left="135"/>
              <w:rPr>
                <w:lang w:val="ru-RU"/>
              </w:rPr>
            </w:pPr>
            <w:r w:rsidRPr="00FC1327">
              <w:rPr>
                <w:rFonts w:ascii="Times New Roman" w:hAnsi="Times New Roman"/>
                <w:color w:val="000000"/>
                <w:sz w:val="24"/>
                <w:lang w:val="ru-RU"/>
              </w:rPr>
              <w:t xml:space="preserve">Контроль по темам </w:t>
            </w:r>
            <w:r w:rsidRPr="00FC1327">
              <w:rPr>
                <w:rFonts w:ascii="Times New Roman" w:hAnsi="Times New Roman"/>
                <w:color w:val="000000"/>
                <w:sz w:val="24"/>
                <w:lang w:val="ru-RU"/>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62" w:type="dxa"/>
            <w:vMerge w:val="restart"/>
            <w:tcMar>
              <w:top w:w="50" w:type="dxa"/>
              <w:left w:w="100" w:type="dxa"/>
            </w:tcMar>
            <w:vAlign w:val="center"/>
          </w:tcPr>
          <w:p w:rsidR="001A771C" w:rsidRDefault="001A771C" w:rsidP="008311BE">
            <w:pPr>
              <w:spacing w:after="0"/>
              <w:ind w:left="135"/>
              <w:jc w:val="center"/>
            </w:pPr>
            <w:r w:rsidRPr="00FC13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vMerge w:val="restart"/>
            <w:tcMar>
              <w:top w:w="50" w:type="dxa"/>
              <w:left w:w="100" w:type="dxa"/>
            </w:tcMar>
            <w:vAlign w:val="center"/>
          </w:tcPr>
          <w:p w:rsidR="001A771C" w:rsidRDefault="001A771C" w:rsidP="008311BE">
            <w:pPr>
              <w:spacing w:after="0"/>
              <w:ind w:left="135"/>
              <w:jc w:val="center"/>
            </w:pPr>
            <w:r>
              <w:rPr>
                <w:rFonts w:ascii="Times New Roman" w:hAnsi="Times New Roman"/>
                <w:color w:val="000000"/>
                <w:sz w:val="24"/>
              </w:rPr>
              <w:t xml:space="preserve"> 1 </w:t>
            </w:r>
          </w:p>
        </w:tc>
        <w:tc>
          <w:tcPr>
            <w:tcW w:w="1985" w:type="dxa"/>
            <w:vMerge w:val="restart"/>
            <w:tcMar>
              <w:top w:w="50" w:type="dxa"/>
              <w:left w:w="100" w:type="dxa"/>
            </w:tcMar>
            <w:vAlign w:val="center"/>
          </w:tcPr>
          <w:p w:rsidR="001A771C" w:rsidRDefault="001A771C" w:rsidP="008311BE">
            <w:pPr>
              <w:spacing w:after="0"/>
              <w:ind w:left="135"/>
              <w:jc w:val="center"/>
            </w:pPr>
          </w:p>
        </w:tc>
        <w:tc>
          <w:tcPr>
            <w:tcW w:w="2126" w:type="dxa"/>
            <w:tcBorders>
              <w:bottom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r w:rsidRPr="001A771C">
              <w:rPr>
                <w:rFonts w:ascii="Times New Roman" w:hAnsi="Times New Roman" w:cs="Times New Roman"/>
                <w:sz w:val="24"/>
                <w:szCs w:val="24"/>
                <w:lang w:val="ru-RU"/>
              </w:rPr>
              <w:t>27.05</w:t>
            </w:r>
          </w:p>
        </w:tc>
        <w:tc>
          <w:tcPr>
            <w:tcW w:w="3450" w:type="dxa"/>
            <w:vMerge w:val="restart"/>
            <w:tcMar>
              <w:top w:w="50" w:type="dxa"/>
              <w:left w:w="100" w:type="dxa"/>
            </w:tcMar>
            <w:vAlign w:val="center"/>
          </w:tcPr>
          <w:p w:rsidR="001A771C" w:rsidRPr="00FC1327" w:rsidRDefault="001A771C" w:rsidP="008311BE">
            <w:pPr>
              <w:spacing w:after="0"/>
              <w:ind w:left="135"/>
              <w:rPr>
                <w:lang w:val="ru-RU"/>
              </w:rPr>
            </w:pPr>
            <w:r w:rsidRPr="00FC1327">
              <w:rPr>
                <w:rFonts w:ascii="Times New Roman" w:hAnsi="Times New Roman"/>
                <w:color w:val="000000"/>
                <w:sz w:val="24"/>
                <w:lang w:val="ru-RU"/>
              </w:rPr>
              <w:t xml:space="preserve">Биоблиотека ЦОК </w:t>
            </w:r>
            <w:hyperlink r:id="rId616">
              <w:r>
                <w:rPr>
                  <w:rFonts w:ascii="Times New Roman" w:hAnsi="Times New Roman"/>
                  <w:color w:val="0000FF"/>
                  <w:u w:val="single"/>
                </w:rPr>
                <w:t>https</w:t>
              </w:r>
              <w:r w:rsidRPr="00FC1327">
                <w:rPr>
                  <w:rFonts w:ascii="Times New Roman" w:hAnsi="Times New Roman"/>
                  <w:color w:val="0000FF"/>
                  <w:u w:val="single"/>
                  <w:lang w:val="ru-RU"/>
                </w:rPr>
                <w:t>://</w:t>
              </w:r>
              <w:r>
                <w:rPr>
                  <w:rFonts w:ascii="Times New Roman" w:hAnsi="Times New Roman"/>
                  <w:color w:val="0000FF"/>
                  <w:u w:val="single"/>
                </w:rPr>
                <w:t>m</w:t>
              </w:r>
              <w:r w:rsidRPr="00FC1327">
                <w:rPr>
                  <w:rFonts w:ascii="Times New Roman" w:hAnsi="Times New Roman"/>
                  <w:color w:val="0000FF"/>
                  <w:u w:val="single"/>
                  <w:lang w:val="ru-RU"/>
                </w:rPr>
                <w:t>.</w:t>
              </w:r>
              <w:r>
                <w:rPr>
                  <w:rFonts w:ascii="Times New Roman" w:hAnsi="Times New Roman"/>
                  <w:color w:val="0000FF"/>
                  <w:u w:val="single"/>
                </w:rPr>
                <w:t>edsoo</w:t>
              </w:r>
              <w:r w:rsidRPr="00FC1327">
                <w:rPr>
                  <w:rFonts w:ascii="Times New Roman" w:hAnsi="Times New Roman"/>
                  <w:color w:val="0000FF"/>
                  <w:u w:val="single"/>
                  <w:lang w:val="ru-RU"/>
                </w:rPr>
                <w:t>.</w:t>
              </w:r>
              <w:r>
                <w:rPr>
                  <w:rFonts w:ascii="Times New Roman" w:hAnsi="Times New Roman"/>
                  <w:color w:val="0000FF"/>
                  <w:u w:val="single"/>
                </w:rPr>
                <w:t>ru</w:t>
              </w:r>
              <w:r w:rsidRPr="00FC1327">
                <w:rPr>
                  <w:rFonts w:ascii="Times New Roman" w:hAnsi="Times New Roman"/>
                  <w:color w:val="0000FF"/>
                  <w:u w:val="single"/>
                  <w:lang w:val="ru-RU"/>
                </w:rPr>
                <w:t>/83540494</w:t>
              </w:r>
            </w:hyperlink>
          </w:p>
        </w:tc>
      </w:tr>
      <w:tr w:rsidR="001A771C" w:rsidRPr="000F01E0" w:rsidTr="001A771C">
        <w:trPr>
          <w:trHeight w:val="6165"/>
          <w:tblCellSpacing w:w="20" w:type="nil"/>
        </w:trPr>
        <w:tc>
          <w:tcPr>
            <w:tcW w:w="675" w:type="dxa"/>
            <w:vMerge/>
            <w:tcMar>
              <w:top w:w="50" w:type="dxa"/>
              <w:left w:w="100" w:type="dxa"/>
            </w:tcMar>
            <w:vAlign w:val="center"/>
          </w:tcPr>
          <w:p w:rsidR="001A771C" w:rsidRDefault="001A771C" w:rsidP="008311BE">
            <w:pPr>
              <w:spacing w:after="0"/>
              <w:rPr>
                <w:rFonts w:ascii="Times New Roman" w:hAnsi="Times New Roman"/>
                <w:color w:val="000000"/>
                <w:sz w:val="24"/>
              </w:rPr>
            </w:pPr>
          </w:p>
        </w:tc>
        <w:tc>
          <w:tcPr>
            <w:tcW w:w="2899" w:type="dxa"/>
            <w:vMerge/>
            <w:tcMar>
              <w:top w:w="50" w:type="dxa"/>
              <w:left w:w="100" w:type="dxa"/>
            </w:tcMar>
            <w:vAlign w:val="center"/>
          </w:tcPr>
          <w:p w:rsidR="001A771C" w:rsidRPr="00FC1327" w:rsidRDefault="001A771C" w:rsidP="008311BE">
            <w:pPr>
              <w:spacing w:after="0"/>
              <w:ind w:left="135"/>
              <w:rPr>
                <w:rFonts w:ascii="Times New Roman" w:hAnsi="Times New Roman"/>
                <w:color w:val="000000"/>
                <w:sz w:val="24"/>
                <w:lang w:val="ru-RU"/>
              </w:rPr>
            </w:pPr>
          </w:p>
        </w:tc>
        <w:tc>
          <w:tcPr>
            <w:tcW w:w="1062" w:type="dxa"/>
            <w:vMerge/>
            <w:tcMar>
              <w:top w:w="50" w:type="dxa"/>
              <w:left w:w="100" w:type="dxa"/>
            </w:tcMar>
            <w:vAlign w:val="center"/>
          </w:tcPr>
          <w:p w:rsidR="001A771C" w:rsidRPr="00FC1327" w:rsidRDefault="001A771C" w:rsidP="008311BE">
            <w:pPr>
              <w:spacing w:after="0"/>
              <w:ind w:left="135"/>
              <w:jc w:val="center"/>
              <w:rPr>
                <w:rFonts w:ascii="Times New Roman" w:hAnsi="Times New Roman"/>
                <w:color w:val="000000"/>
                <w:sz w:val="24"/>
                <w:lang w:val="ru-RU"/>
              </w:rPr>
            </w:pPr>
          </w:p>
        </w:tc>
        <w:tc>
          <w:tcPr>
            <w:tcW w:w="1843" w:type="dxa"/>
            <w:vMerge/>
            <w:tcMar>
              <w:top w:w="50" w:type="dxa"/>
              <w:left w:w="100" w:type="dxa"/>
            </w:tcMar>
            <w:vAlign w:val="center"/>
          </w:tcPr>
          <w:p w:rsidR="001A771C" w:rsidRDefault="001A771C" w:rsidP="008311BE">
            <w:pPr>
              <w:spacing w:after="0"/>
              <w:ind w:left="135"/>
              <w:jc w:val="center"/>
              <w:rPr>
                <w:rFonts w:ascii="Times New Roman" w:hAnsi="Times New Roman"/>
                <w:color w:val="000000"/>
                <w:sz w:val="24"/>
              </w:rPr>
            </w:pPr>
          </w:p>
        </w:tc>
        <w:tc>
          <w:tcPr>
            <w:tcW w:w="1985" w:type="dxa"/>
            <w:vMerge/>
            <w:tcMar>
              <w:top w:w="50" w:type="dxa"/>
              <w:left w:w="100" w:type="dxa"/>
            </w:tcMar>
            <w:vAlign w:val="center"/>
          </w:tcPr>
          <w:p w:rsidR="001A771C" w:rsidRDefault="001A771C" w:rsidP="008311BE">
            <w:pPr>
              <w:spacing w:after="0"/>
              <w:ind w:left="135"/>
              <w:jc w:val="center"/>
            </w:pPr>
          </w:p>
        </w:tc>
        <w:tc>
          <w:tcPr>
            <w:tcW w:w="2126" w:type="dxa"/>
            <w:tcBorders>
              <w:top w:val="single" w:sz="4" w:space="0" w:color="auto"/>
            </w:tcBorders>
            <w:tcMar>
              <w:top w:w="50" w:type="dxa"/>
              <w:left w:w="100" w:type="dxa"/>
            </w:tcMar>
          </w:tcPr>
          <w:p w:rsidR="001A771C" w:rsidRPr="001A771C" w:rsidRDefault="001A771C" w:rsidP="008311BE">
            <w:pPr>
              <w:rPr>
                <w:rFonts w:ascii="Times New Roman" w:hAnsi="Times New Roman" w:cs="Times New Roman"/>
                <w:sz w:val="24"/>
                <w:szCs w:val="24"/>
                <w:lang w:val="ru-RU"/>
              </w:rPr>
            </w:pPr>
          </w:p>
        </w:tc>
        <w:tc>
          <w:tcPr>
            <w:tcW w:w="3450" w:type="dxa"/>
            <w:vMerge/>
            <w:tcMar>
              <w:top w:w="50" w:type="dxa"/>
              <w:left w:w="100" w:type="dxa"/>
            </w:tcMar>
            <w:vAlign w:val="center"/>
          </w:tcPr>
          <w:p w:rsidR="001A771C" w:rsidRPr="00FC1327" w:rsidRDefault="001A771C" w:rsidP="008311BE">
            <w:pPr>
              <w:spacing w:after="0"/>
              <w:ind w:left="135"/>
              <w:rPr>
                <w:rFonts w:ascii="Times New Roman" w:hAnsi="Times New Roman"/>
                <w:color w:val="000000"/>
                <w:sz w:val="24"/>
                <w:lang w:val="ru-RU"/>
              </w:rPr>
            </w:pPr>
          </w:p>
        </w:tc>
      </w:tr>
      <w:tr w:rsidR="00F416FF" w:rsidTr="008311BE">
        <w:trPr>
          <w:trHeight w:val="144"/>
          <w:tblCellSpacing w:w="20" w:type="nil"/>
        </w:trPr>
        <w:tc>
          <w:tcPr>
            <w:tcW w:w="3574" w:type="dxa"/>
            <w:gridSpan w:val="2"/>
            <w:tcMar>
              <w:top w:w="50" w:type="dxa"/>
              <w:left w:w="100" w:type="dxa"/>
            </w:tcMar>
            <w:vAlign w:val="center"/>
          </w:tcPr>
          <w:p w:rsidR="00F416FF" w:rsidRPr="00FC1327" w:rsidRDefault="00FC1327">
            <w:pPr>
              <w:spacing w:after="0"/>
              <w:ind w:left="135"/>
              <w:rPr>
                <w:lang w:val="ru-RU"/>
              </w:rPr>
            </w:pPr>
            <w:r w:rsidRPr="00FC1327">
              <w:rPr>
                <w:rFonts w:ascii="Times New Roman" w:hAnsi="Times New Roman"/>
                <w:color w:val="000000"/>
                <w:sz w:val="24"/>
                <w:lang w:val="ru-RU"/>
              </w:rPr>
              <w:lastRenderedPageBreak/>
              <w:t>ОБЩЕЕ КОЛИЧЕСТВО ЧАСОВ ПО ПРОГРАММЕ</w:t>
            </w:r>
          </w:p>
        </w:tc>
        <w:tc>
          <w:tcPr>
            <w:tcW w:w="1062" w:type="dxa"/>
            <w:tcMar>
              <w:top w:w="50" w:type="dxa"/>
              <w:left w:w="100" w:type="dxa"/>
            </w:tcMar>
            <w:vAlign w:val="center"/>
          </w:tcPr>
          <w:p w:rsidR="00F416FF" w:rsidRDefault="00FC1327">
            <w:pPr>
              <w:spacing w:after="0"/>
              <w:ind w:left="135"/>
              <w:jc w:val="center"/>
            </w:pPr>
            <w:r w:rsidRPr="00FC13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10 </w:t>
            </w:r>
          </w:p>
        </w:tc>
        <w:tc>
          <w:tcPr>
            <w:tcW w:w="1985" w:type="dxa"/>
            <w:tcMar>
              <w:top w:w="50" w:type="dxa"/>
              <w:left w:w="100" w:type="dxa"/>
            </w:tcMar>
            <w:vAlign w:val="center"/>
          </w:tcPr>
          <w:p w:rsidR="00F416FF" w:rsidRDefault="00FC1327">
            <w:pPr>
              <w:spacing w:after="0"/>
              <w:ind w:left="135"/>
              <w:jc w:val="center"/>
            </w:pPr>
            <w:r>
              <w:rPr>
                <w:rFonts w:ascii="Times New Roman" w:hAnsi="Times New Roman"/>
                <w:color w:val="000000"/>
                <w:sz w:val="24"/>
              </w:rPr>
              <w:t xml:space="preserve"> 0 </w:t>
            </w:r>
          </w:p>
        </w:tc>
        <w:tc>
          <w:tcPr>
            <w:tcW w:w="5576" w:type="dxa"/>
            <w:gridSpan w:val="2"/>
            <w:tcMar>
              <w:top w:w="50" w:type="dxa"/>
              <w:left w:w="100" w:type="dxa"/>
            </w:tcMar>
            <w:vAlign w:val="center"/>
          </w:tcPr>
          <w:p w:rsidR="00F416FF" w:rsidRDefault="00F416FF"/>
        </w:tc>
      </w:tr>
    </w:tbl>
    <w:p w:rsidR="00AB742F" w:rsidRDefault="00AB742F"/>
    <w:p w:rsidR="00AB742F" w:rsidRPr="00AB742F" w:rsidRDefault="00AB742F" w:rsidP="00AB742F"/>
    <w:p w:rsidR="00AB742F" w:rsidRPr="00AB742F" w:rsidRDefault="00AB742F" w:rsidP="00AB742F"/>
    <w:p w:rsidR="00AB742F" w:rsidRDefault="00AB742F" w:rsidP="00AB742F"/>
    <w:p w:rsidR="00AB742F" w:rsidRDefault="00AB742F" w:rsidP="00AB742F"/>
    <w:p w:rsidR="00AB742F" w:rsidRDefault="00AB742F" w:rsidP="00AB742F"/>
    <w:p w:rsidR="00AB742F" w:rsidRDefault="00AB742F" w:rsidP="00AB742F"/>
    <w:p w:rsidR="00AB742F" w:rsidRDefault="00AB742F" w:rsidP="00AB742F"/>
    <w:p w:rsidR="00AB742F" w:rsidRDefault="00AB742F" w:rsidP="00AB742F"/>
    <w:p w:rsidR="00AB742F" w:rsidRDefault="00AB742F" w:rsidP="00AB742F"/>
    <w:p w:rsidR="00AB742F" w:rsidRDefault="00AB742F" w:rsidP="00AB742F"/>
    <w:p w:rsidR="00AB742F" w:rsidRPr="00AB742F" w:rsidRDefault="00AB742F" w:rsidP="00AB742F"/>
    <w:p w:rsidR="00AB742F" w:rsidRPr="00AB742F" w:rsidRDefault="00AB742F" w:rsidP="00AB742F"/>
    <w:p w:rsidR="00AB742F" w:rsidRDefault="00AB742F" w:rsidP="00AB742F"/>
    <w:p w:rsidR="00AB742F" w:rsidRDefault="00AB742F" w:rsidP="00AB742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3936"/>
        <w:gridCol w:w="947"/>
        <w:gridCol w:w="1841"/>
        <w:gridCol w:w="1910"/>
        <w:gridCol w:w="1347"/>
        <w:gridCol w:w="3130"/>
      </w:tblGrid>
      <w:tr w:rsidR="00AB742F" w:rsidTr="000F01E0">
        <w:trPr>
          <w:trHeight w:val="144"/>
          <w:tblCellSpacing w:w="20" w:type="nil"/>
        </w:trPr>
        <w:tc>
          <w:tcPr>
            <w:tcW w:w="937" w:type="dxa"/>
            <w:vMerge w:val="restart"/>
            <w:tcMar>
              <w:top w:w="50" w:type="dxa"/>
              <w:left w:w="100" w:type="dxa"/>
            </w:tcMar>
            <w:vAlign w:val="center"/>
          </w:tcPr>
          <w:p w:rsidR="00AB742F" w:rsidRDefault="00AB742F" w:rsidP="000F01E0">
            <w:pPr>
              <w:spacing w:after="0"/>
              <w:ind w:left="135"/>
            </w:pPr>
            <w:r>
              <w:rPr>
                <w:rFonts w:ascii="Times New Roman" w:hAnsi="Times New Roman"/>
                <w:b/>
                <w:color w:val="000000"/>
                <w:sz w:val="24"/>
              </w:rPr>
              <w:t xml:space="preserve">№ п/п </w:t>
            </w:r>
          </w:p>
          <w:p w:rsidR="00AB742F" w:rsidRDefault="00AB742F" w:rsidP="000F01E0">
            <w:pPr>
              <w:spacing w:after="0"/>
              <w:ind w:left="135"/>
            </w:pPr>
          </w:p>
        </w:tc>
        <w:tc>
          <w:tcPr>
            <w:tcW w:w="3928" w:type="dxa"/>
            <w:vMerge w:val="restart"/>
            <w:tcMar>
              <w:top w:w="50" w:type="dxa"/>
              <w:left w:w="100" w:type="dxa"/>
            </w:tcMar>
            <w:vAlign w:val="center"/>
          </w:tcPr>
          <w:p w:rsidR="00AB742F" w:rsidRDefault="00AB742F" w:rsidP="000F01E0">
            <w:pPr>
              <w:spacing w:after="0"/>
              <w:ind w:left="135"/>
            </w:pPr>
            <w:r>
              <w:rPr>
                <w:rFonts w:ascii="Times New Roman" w:hAnsi="Times New Roman"/>
                <w:b/>
                <w:color w:val="000000"/>
                <w:sz w:val="24"/>
              </w:rPr>
              <w:t xml:space="preserve">Тема урока </w:t>
            </w:r>
          </w:p>
          <w:p w:rsidR="00AB742F" w:rsidRDefault="00AB742F" w:rsidP="000F01E0">
            <w:pPr>
              <w:spacing w:after="0"/>
              <w:ind w:left="135"/>
            </w:pPr>
          </w:p>
        </w:tc>
        <w:tc>
          <w:tcPr>
            <w:tcW w:w="0" w:type="auto"/>
            <w:gridSpan w:val="3"/>
            <w:tcMar>
              <w:top w:w="50" w:type="dxa"/>
              <w:left w:w="100" w:type="dxa"/>
            </w:tcMar>
            <w:vAlign w:val="center"/>
          </w:tcPr>
          <w:p w:rsidR="00AB742F" w:rsidRDefault="00AB742F" w:rsidP="000F01E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B742F" w:rsidRDefault="00AB742F" w:rsidP="000F01E0">
            <w:pPr>
              <w:spacing w:after="0"/>
              <w:ind w:left="135"/>
            </w:pPr>
            <w:r>
              <w:rPr>
                <w:rFonts w:ascii="Times New Roman" w:hAnsi="Times New Roman"/>
                <w:b/>
                <w:color w:val="000000"/>
                <w:sz w:val="24"/>
              </w:rPr>
              <w:t xml:space="preserve">Дата изучения </w:t>
            </w:r>
          </w:p>
          <w:p w:rsidR="00AB742F" w:rsidRDefault="00AB742F" w:rsidP="000F01E0">
            <w:pPr>
              <w:spacing w:after="0"/>
              <w:ind w:left="135"/>
            </w:pPr>
          </w:p>
        </w:tc>
        <w:tc>
          <w:tcPr>
            <w:tcW w:w="3130" w:type="dxa"/>
            <w:vMerge w:val="restart"/>
            <w:tcMar>
              <w:top w:w="50" w:type="dxa"/>
              <w:left w:w="100" w:type="dxa"/>
            </w:tcMar>
            <w:vAlign w:val="center"/>
          </w:tcPr>
          <w:p w:rsidR="00AB742F" w:rsidRDefault="00AB742F" w:rsidP="000F01E0">
            <w:pPr>
              <w:spacing w:after="0"/>
              <w:ind w:left="135"/>
            </w:pPr>
            <w:r>
              <w:rPr>
                <w:rFonts w:ascii="Times New Roman" w:hAnsi="Times New Roman"/>
                <w:b/>
                <w:color w:val="000000"/>
                <w:sz w:val="24"/>
              </w:rPr>
              <w:t xml:space="preserve">Электронные цифровые образовательные ресурсы </w:t>
            </w:r>
          </w:p>
          <w:p w:rsidR="00AB742F" w:rsidRDefault="00AB742F" w:rsidP="000F01E0">
            <w:pPr>
              <w:spacing w:after="0"/>
              <w:ind w:left="135"/>
            </w:pPr>
          </w:p>
        </w:tc>
      </w:tr>
      <w:tr w:rsidR="00AB742F" w:rsidTr="000F01E0">
        <w:trPr>
          <w:trHeight w:val="144"/>
          <w:tblCellSpacing w:w="20" w:type="nil"/>
        </w:trPr>
        <w:tc>
          <w:tcPr>
            <w:tcW w:w="0" w:type="auto"/>
            <w:vMerge/>
            <w:tcBorders>
              <w:top w:val="nil"/>
            </w:tcBorders>
            <w:tcMar>
              <w:top w:w="50" w:type="dxa"/>
              <w:left w:w="100" w:type="dxa"/>
            </w:tcMar>
          </w:tcPr>
          <w:p w:rsidR="00AB742F" w:rsidRDefault="00AB742F" w:rsidP="000F01E0"/>
        </w:tc>
        <w:tc>
          <w:tcPr>
            <w:tcW w:w="0" w:type="auto"/>
            <w:vMerge/>
            <w:tcBorders>
              <w:top w:val="nil"/>
            </w:tcBorders>
            <w:tcMar>
              <w:top w:w="50" w:type="dxa"/>
              <w:left w:w="100" w:type="dxa"/>
            </w:tcMar>
          </w:tcPr>
          <w:p w:rsidR="00AB742F" w:rsidRDefault="00AB742F" w:rsidP="000F01E0"/>
        </w:tc>
        <w:tc>
          <w:tcPr>
            <w:tcW w:w="947" w:type="dxa"/>
            <w:tcMar>
              <w:top w:w="50" w:type="dxa"/>
              <w:left w:w="100" w:type="dxa"/>
            </w:tcMar>
            <w:vAlign w:val="center"/>
          </w:tcPr>
          <w:p w:rsidR="00AB742F" w:rsidRDefault="00AB742F" w:rsidP="000F01E0">
            <w:pPr>
              <w:spacing w:after="0"/>
              <w:ind w:left="135"/>
            </w:pPr>
            <w:r>
              <w:rPr>
                <w:rFonts w:ascii="Times New Roman" w:hAnsi="Times New Roman"/>
                <w:b/>
                <w:color w:val="000000"/>
                <w:sz w:val="24"/>
              </w:rPr>
              <w:t xml:space="preserve">Всего </w:t>
            </w:r>
          </w:p>
          <w:p w:rsidR="00AB742F" w:rsidRDefault="00AB742F" w:rsidP="000F01E0">
            <w:pPr>
              <w:spacing w:after="0"/>
              <w:ind w:left="135"/>
            </w:pPr>
          </w:p>
        </w:tc>
        <w:tc>
          <w:tcPr>
            <w:tcW w:w="1841" w:type="dxa"/>
            <w:tcMar>
              <w:top w:w="50" w:type="dxa"/>
              <w:left w:w="100" w:type="dxa"/>
            </w:tcMar>
            <w:vAlign w:val="center"/>
          </w:tcPr>
          <w:p w:rsidR="00AB742F" w:rsidRDefault="00AB742F" w:rsidP="000F01E0">
            <w:pPr>
              <w:spacing w:after="0"/>
              <w:ind w:left="135"/>
            </w:pPr>
            <w:r>
              <w:rPr>
                <w:rFonts w:ascii="Times New Roman" w:hAnsi="Times New Roman"/>
                <w:b/>
                <w:color w:val="000000"/>
                <w:sz w:val="24"/>
              </w:rPr>
              <w:t xml:space="preserve">Контрольные работы </w:t>
            </w:r>
          </w:p>
          <w:p w:rsidR="00AB742F" w:rsidRDefault="00AB742F" w:rsidP="000F01E0">
            <w:pPr>
              <w:spacing w:after="0"/>
              <w:ind w:left="135"/>
            </w:pPr>
          </w:p>
        </w:tc>
        <w:tc>
          <w:tcPr>
            <w:tcW w:w="1910" w:type="dxa"/>
            <w:tcMar>
              <w:top w:w="50" w:type="dxa"/>
              <w:left w:w="100" w:type="dxa"/>
            </w:tcMar>
            <w:vAlign w:val="center"/>
          </w:tcPr>
          <w:p w:rsidR="00AB742F" w:rsidRDefault="00AB742F" w:rsidP="000F01E0">
            <w:pPr>
              <w:spacing w:after="0"/>
              <w:ind w:left="135"/>
            </w:pPr>
            <w:r>
              <w:rPr>
                <w:rFonts w:ascii="Times New Roman" w:hAnsi="Times New Roman"/>
                <w:b/>
                <w:color w:val="000000"/>
                <w:sz w:val="24"/>
              </w:rPr>
              <w:t xml:space="preserve">Практические работы </w:t>
            </w:r>
          </w:p>
          <w:p w:rsidR="00AB742F" w:rsidRDefault="00AB742F" w:rsidP="000F01E0">
            <w:pPr>
              <w:spacing w:after="0"/>
              <w:ind w:left="135"/>
            </w:pPr>
          </w:p>
        </w:tc>
        <w:tc>
          <w:tcPr>
            <w:tcW w:w="0" w:type="auto"/>
            <w:vMerge/>
            <w:tcBorders>
              <w:top w:val="nil"/>
            </w:tcBorders>
            <w:tcMar>
              <w:top w:w="50" w:type="dxa"/>
              <w:left w:w="100" w:type="dxa"/>
            </w:tcMar>
          </w:tcPr>
          <w:p w:rsidR="00AB742F" w:rsidRDefault="00AB742F" w:rsidP="000F01E0"/>
        </w:tc>
        <w:tc>
          <w:tcPr>
            <w:tcW w:w="0" w:type="auto"/>
            <w:vMerge/>
            <w:tcBorders>
              <w:top w:val="nil"/>
            </w:tcBorders>
            <w:tcMar>
              <w:top w:w="50" w:type="dxa"/>
              <w:left w:w="100" w:type="dxa"/>
            </w:tcMar>
          </w:tcPr>
          <w:p w:rsidR="00AB742F" w:rsidRDefault="00AB742F" w:rsidP="000F01E0"/>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 рождество и новый год, место жительства)</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6.09</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17">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/835407</w:t>
              </w:r>
              <w:r>
                <w:rPr>
                  <w:rFonts w:ascii="Times New Roman" w:hAnsi="Times New Roman"/>
                  <w:color w:val="0000FF"/>
                  <w:u w:val="single"/>
                </w:rPr>
                <w:t>f</w:t>
              </w:r>
              <w:r w:rsidRPr="00AB742F">
                <w:rPr>
                  <w:rFonts w:ascii="Times New Roman" w:hAnsi="Times New Roman"/>
                  <w:color w:val="0000FF"/>
                  <w:u w:val="single"/>
                  <w:lang w:val="ru-RU"/>
                </w:rPr>
                <w:t>0</w:t>
              </w:r>
            </w:hyperlink>
          </w:p>
          <w:p w:rsidR="00AB742F" w:rsidRPr="00AB742F" w:rsidRDefault="000F01E0" w:rsidP="000F01E0">
            <w:pPr>
              <w:spacing w:after="0"/>
              <w:ind w:left="135"/>
              <w:rPr>
                <w:lang w:val="ru-RU"/>
              </w:rPr>
            </w:pPr>
            <w:hyperlink r:id="rId618">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resh</w:t>
              </w:r>
              <w:r w:rsidR="00AB742F" w:rsidRPr="00AB742F">
                <w:rPr>
                  <w:rFonts w:ascii="Times New Roman" w:hAnsi="Times New Roman"/>
                  <w:color w:val="0000FF"/>
                  <w:u w:val="single"/>
                  <w:lang w:val="ru-RU"/>
                </w:rPr>
                <w:t>.</w:t>
              </w:r>
              <w:r w:rsidR="00AB742F">
                <w:rPr>
                  <w:rFonts w:ascii="Times New Roman" w:hAnsi="Times New Roman"/>
                  <w:color w:val="0000FF"/>
                  <w:u w:val="single"/>
                </w:rPr>
                <w:t>edu</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w:t>
              </w:r>
              <w:r w:rsidR="00AB742F">
                <w:rPr>
                  <w:rFonts w:ascii="Times New Roman" w:hAnsi="Times New Roman"/>
                  <w:color w:val="0000FF"/>
                  <w:u w:val="single"/>
                </w:rPr>
                <w:t>subject</w:t>
              </w:r>
              <w:r w:rsidR="00AB742F" w:rsidRPr="00AB742F">
                <w:rPr>
                  <w:rFonts w:ascii="Times New Roman" w:hAnsi="Times New Roman"/>
                  <w:color w:val="0000FF"/>
                  <w:u w:val="single"/>
                  <w:lang w:val="ru-RU"/>
                </w:rPr>
                <w:t>/11/9/</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Взаимоотношения в семье и с друзьями. Конфликты и их разрешение (обязанности по дому, распределение домашних обязанностей, взаимоотношения в </w:t>
            </w:r>
            <w:r w:rsidRPr="00AB742F">
              <w:rPr>
                <w:rFonts w:ascii="Times New Roman" w:hAnsi="Times New Roman"/>
                <w:color w:val="000000"/>
                <w:sz w:val="24"/>
                <w:lang w:val="ru-RU"/>
              </w:rPr>
              <w:lastRenderedPageBreak/>
              <w:t>семье)</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13.09</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19">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/83541254</w:t>
              </w:r>
            </w:hyperlink>
          </w:p>
          <w:p w:rsidR="00AB742F" w:rsidRPr="00AB742F" w:rsidRDefault="000F01E0" w:rsidP="000F01E0">
            <w:pPr>
              <w:spacing w:after="0"/>
              <w:ind w:left="135"/>
              <w:rPr>
                <w:lang w:val="ru-RU"/>
              </w:rPr>
            </w:pPr>
            <w:hyperlink r:id="rId620">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resh</w:t>
              </w:r>
              <w:r w:rsidR="00AB742F" w:rsidRPr="00AB742F">
                <w:rPr>
                  <w:rFonts w:ascii="Times New Roman" w:hAnsi="Times New Roman"/>
                  <w:color w:val="0000FF"/>
                  <w:u w:val="single"/>
                  <w:lang w:val="ru-RU"/>
                </w:rPr>
                <w:t>.</w:t>
              </w:r>
              <w:r w:rsidR="00AB742F">
                <w:rPr>
                  <w:rFonts w:ascii="Times New Roman" w:hAnsi="Times New Roman"/>
                  <w:color w:val="0000FF"/>
                  <w:u w:val="single"/>
                </w:rPr>
                <w:t>edu</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w:t>
              </w:r>
              <w:r w:rsidR="00AB742F">
                <w:rPr>
                  <w:rFonts w:ascii="Times New Roman" w:hAnsi="Times New Roman"/>
                  <w:color w:val="0000FF"/>
                  <w:u w:val="single"/>
                </w:rPr>
                <w:t>subject</w:t>
              </w:r>
              <w:r w:rsidR="00AB742F" w:rsidRPr="00AB742F">
                <w:rPr>
                  <w:rFonts w:ascii="Times New Roman" w:hAnsi="Times New Roman"/>
                  <w:color w:val="0000FF"/>
                  <w:u w:val="single"/>
                  <w:lang w:val="ru-RU"/>
                </w:rPr>
                <w:t>/11/9/</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lastRenderedPageBreak/>
              <w:t>3</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Взаимоотношения в семье и с друзьями. Конфликты и их разрешение (решение конфликтов, общение с соседями проблемы и их решение)</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20.09</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21">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/8354107</w:t>
              </w:r>
              <w:r>
                <w:rPr>
                  <w:rFonts w:ascii="Times New Roman" w:hAnsi="Times New Roman"/>
                  <w:color w:val="0000FF"/>
                  <w:u w:val="single"/>
                </w:rPr>
                <w:t>e</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4</w:t>
            </w:r>
          </w:p>
        </w:tc>
        <w:tc>
          <w:tcPr>
            <w:tcW w:w="3928" w:type="dxa"/>
            <w:tcMar>
              <w:top w:w="50" w:type="dxa"/>
              <w:left w:w="100" w:type="dxa"/>
            </w:tcMar>
            <w:vAlign w:val="center"/>
          </w:tcPr>
          <w:p w:rsidR="00AB742F" w:rsidRDefault="00AB742F" w:rsidP="000F01E0">
            <w:pPr>
              <w:spacing w:after="0"/>
              <w:ind w:left="135"/>
            </w:pPr>
            <w:r w:rsidRPr="00AB742F">
              <w:rPr>
                <w:rFonts w:ascii="Times New Roman" w:hAnsi="Times New Roman"/>
                <w:color w:val="000000"/>
                <w:sz w:val="24"/>
                <w:lang w:val="ru-RU"/>
              </w:rPr>
              <w:t xml:space="preserve">Обобщение и контроль по теме "Взаимоотношения в семье и с друзьями. </w:t>
            </w:r>
            <w:r>
              <w:rPr>
                <w:rFonts w:ascii="Times New Roman" w:hAnsi="Times New Roman"/>
                <w:color w:val="000000"/>
                <w:sz w:val="24"/>
              </w:rPr>
              <w:t>Конфликты и их разрешение"</w:t>
            </w:r>
          </w:p>
        </w:tc>
        <w:tc>
          <w:tcPr>
            <w:tcW w:w="947"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742F" w:rsidRDefault="00AB742F" w:rsidP="000F01E0">
            <w:pPr>
              <w:spacing w:after="0"/>
              <w:ind w:left="135"/>
              <w:jc w:val="center"/>
            </w:pPr>
            <w:r>
              <w:t>1</w:t>
            </w: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27.09</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22">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/8354138</w:t>
              </w:r>
              <w:r>
                <w:rPr>
                  <w:rFonts w:ascii="Times New Roman" w:hAnsi="Times New Roman"/>
                  <w:color w:val="0000FF"/>
                  <w:u w:val="single"/>
                </w:rPr>
                <w:t>a</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5</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Внешность и характер человека (литературного персонажа) (описание и  сравнение личных качеств, описание литературного персонажа)</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4.10</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23">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/835419</w:t>
              </w:r>
              <w:r>
                <w:rPr>
                  <w:rFonts w:ascii="Times New Roman" w:hAnsi="Times New Roman"/>
                  <w:color w:val="0000FF"/>
                  <w:u w:val="single"/>
                </w:rPr>
                <w:t>f</w:t>
              </w:r>
              <w:r w:rsidRPr="00AB742F">
                <w:rPr>
                  <w:rFonts w:ascii="Times New Roman" w:hAnsi="Times New Roman"/>
                  <w:color w:val="0000FF"/>
                  <w:u w:val="single"/>
                  <w:lang w:val="ru-RU"/>
                </w:rPr>
                <w:t>2</w:t>
              </w:r>
            </w:hyperlink>
          </w:p>
          <w:p w:rsidR="00AB742F" w:rsidRPr="00AB742F" w:rsidRDefault="000F01E0" w:rsidP="000F01E0">
            <w:pPr>
              <w:spacing w:after="0"/>
              <w:ind w:left="135"/>
              <w:rPr>
                <w:lang w:val="ru-RU"/>
              </w:rPr>
            </w:pPr>
            <w:hyperlink r:id="rId624" w:history="1">
              <w:r w:rsidR="00AB742F" w:rsidRPr="00C56230">
                <w:rPr>
                  <w:rStyle w:val="ab"/>
                  <w:rFonts w:ascii="Times New Roman" w:hAnsi="Times New Roman"/>
                </w:rPr>
                <w:t>https</w:t>
              </w:r>
              <w:r w:rsidR="00AB742F" w:rsidRPr="00AB742F">
                <w:rPr>
                  <w:rStyle w:val="ab"/>
                  <w:rFonts w:ascii="Times New Roman" w:hAnsi="Times New Roman"/>
                  <w:lang w:val="ru-RU"/>
                </w:rPr>
                <w:t>://</w:t>
              </w:r>
              <w:r w:rsidR="00AB742F" w:rsidRPr="00C56230">
                <w:rPr>
                  <w:rStyle w:val="ab"/>
                  <w:rFonts w:ascii="Times New Roman" w:hAnsi="Times New Roman"/>
                </w:rPr>
                <w:t>m</w:t>
              </w:r>
              <w:r w:rsidR="00AB742F" w:rsidRPr="00AB742F">
                <w:rPr>
                  <w:rStyle w:val="ab"/>
                  <w:rFonts w:ascii="Times New Roman" w:hAnsi="Times New Roman"/>
                  <w:lang w:val="ru-RU"/>
                </w:rPr>
                <w:t>.</w:t>
              </w:r>
              <w:r w:rsidR="00AB742F" w:rsidRPr="00C56230">
                <w:rPr>
                  <w:rStyle w:val="ab"/>
                  <w:rFonts w:ascii="Times New Roman" w:hAnsi="Times New Roman"/>
                </w:rPr>
                <w:t>edsoo</w:t>
              </w:r>
              <w:r w:rsidR="00AB742F" w:rsidRPr="00AB742F">
                <w:rPr>
                  <w:rStyle w:val="ab"/>
                  <w:rFonts w:ascii="Times New Roman" w:hAnsi="Times New Roman"/>
                  <w:lang w:val="ru-RU"/>
                </w:rPr>
                <w:t>.</w:t>
              </w:r>
              <w:r w:rsidR="00AB742F" w:rsidRPr="00C56230">
                <w:rPr>
                  <w:rStyle w:val="ab"/>
                  <w:rFonts w:ascii="Times New Roman" w:hAnsi="Times New Roman"/>
                </w:rPr>
                <w:t>ru</w:t>
              </w:r>
              <w:r w:rsidR="00AB742F" w:rsidRPr="00AB742F">
                <w:rPr>
                  <w:rStyle w:val="ab"/>
                  <w:rFonts w:ascii="Times New Roman" w:hAnsi="Times New Roman"/>
                  <w:lang w:val="ru-RU"/>
                </w:rPr>
                <w:t>/83541</w:t>
              </w:r>
              <w:r w:rsidR="00AB742F" w:rsidRPr="00C56230">
                <w:rPr>
                  <w:rStyle w:val="ab"/>
                  <w:rFonts w:ascii="Times New Roman" w:hAnsi="Times New Roman"/>
                </w:rPr>
                <w:t>b</w:t>
              </w:r>
              <w:r w:rsidR="00AB742F" w:rsidRPr="00AB742F">
                <w:rPr>
                  <w:rStyle w:val="ab"/>
                  <w:rFonts w:ascii="Times New Roman" w:hAnsi="Times New Roman"/>
                  <w:lang w:val="ru-RU"/>
                </w:rPr>
                <w:t>82</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6</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Досуг и увлечения (хобби) современного подростка (живопись, направления живописи)</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11.10</w:t>
            </w:r>
          </w:p>
        </w:tc>
        <w:tc>
          <w:tcPr>
            <w:tcW w:w="3130" w:type="dxa"/>
            <w:tcMar>
              <w:top w:w="50" w:type="dxa"/>
              <w:left w:w="100" w:type="dxa"/>
            </w:tcMar>
            <w:vAlign w:val="center"/>
          </w:tcPr>
          <w:p w:rsidR="00AB742F" w:rsidRPr="00692D2D" w:rsidRDefault="000F01E0" w:rsidP="000F01E0">
            <w:pPr>
              <w:spacing w:after="0"/>
              <w:ind w:left="135"/>
              <w:rPr>
                <w:lang w:val="ru-RU"/>
              </w:rPr>
            </w:pPr>
            <w:hyperlink r:id="rId625">
              <w:r w:rsidR="00AB742F">
                <w:rPr>
                  <w:rFonts w:ascii="Times New Roman" w:hAnsi="Times New Roman"/>
                  <w:color w:val="0000FF"/>
                  <w:u w:val="single"/>
                </w:rPr>
                <w:t>https</w:t>
              </w:r>
              <w:r w:rsidR="00AB742F" w:rsidRPr="00692D2D">
                <w:rPr>
                  <w:rFonts w:ascii="Times New Roman" w:hAnsi="Times New Roman"/>
                  <w:color w:val="0000FF"/>
                  <w:u w:val="single"/>
                  <w:lang w:val="ru-RU"/>
                </w:rPr>
                <w:t>://</w:t>
              </w:r>
              <w:r w:rsidR="00AB742F">
                <w:rPr>
                  <w:rFonts w:ascii="Times New Roman" w:hAnsi="Times New Roman"/>
                  <w:color w:val="0000FF"/>
                  <w:u w:val="single"/>
                </w:rPr>
                <w:t>resh</w:t>
              </w:r>
              <w:r w:rsidR="00AB742F" w:rsidRPr="00692D2D">
                <w:rPr>
                  <w:rFonts w:ascii="Times New Roman" w:hAnsi="Times New Roman"/>
                  <w:color w:val="0000FF"/>
                  <w:u w:val="single"/>
                  <w:lang w:val="ru-RU"/>
                </w:rPr>
                <w:t>.</w:t>
              </w:r>
              <w:r w:rsidR="00AB742F">
                <w:rPr>
                  <w:rFonts w:ascii="Times New Roman" w:hAnsi="Times New Roman"/>
                  <w:color w:val="0000FF"/>
                  <w:u w:val="single"/>
                </w:rPr>
                <w:t>edu</w:t>
              </w:r>
              <w:r w:rsidR="00AB742F" w:rsidRPr="00692D2D">
                <w:rPr>
                  <w:rFonts w:ascii="Times New Roman" w:hAnsi="Times New Roman"/>
                  <w:color w:val="0000FF"/>
                  <w:u w:val="single"/>
                  <w:lang w:val="ru-RU"/>
                </w:rPr>
                <w:t>.</w:t>
              </w:r>
              <w:r w:rsidR="00AB742F">
                <w:rPr>
                  <w:rFonts w:ascii="Times New Roman" w:hAnsi="Times New Roman"/>
                  <w:color w:val="0000FF"/>
                  <w:u w:val="single"/>
                </w:rPr>
                <w:t>ru</w:t>
              </w:r>
              <w:r w:rsidR="00AB742F" w:rsidRPr="00692D2D">
                <w:rPr>
                  <w:rFonts w:ascii="Times New Roman" w:hAnsi="Times New Roman"/>
                  <w:color w:val="0000FF"/>
                  <w:u w:val="single"/>
                  <w:lang w:val="ru-RU"/>
                </w:rPr>
                <w:t>/</w:t>
              </w:r>
              <w:r w:rsidR="00AB742F">
                <w:rPr>
                  <w:rFonts w:ascii="Times New Roman" w:hAnsi="Times New Roman"/>
                  <w:color w:val="0000FF"/>
                  <w:u w:val="single"/>
                </w:rPr>
                <w:t>subject</w:t>
              </w:r>
              <w:r w:rsidR="00AB742F" w:rsidRPr="00692D2D">
                <w:rPr>
                  <w:rFonts w:ascii="Times New Roman" w:hAnsi="Times New Roman"/>
                  <w:color w:val="0000FF"/>
                  <w:u w:val="single"/>
                  <w:lang w:val="ru-RU"/>
                </w:rPr>
                <w:t>/11/9/</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7</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Досуг и увлечения (хобби) современного подростка (технологии: проблемы, компьютерные программы, компьютерные игры)</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18.10</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26">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/83542866</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8</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Досуг и увлечения (хобби) современного подростка (технологии в нашей жизни, виды искусства, музыка)</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25.11</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27">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/83542262</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9</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Досуг и увлечения (хобби) </w:t>
            </w:r>
            <w:r w:rsidRPr="00AB742F">
              <w:rPr>
                <w:rFonts w:ascii="Times New Roman" w:hAnsi="Times New Roman"/>
                <w:color w:val="000000"/>
                <w:sz w:val="24"/>
                <w:lang w:val="ru-RU"/>
              </w:rPr>
              <w:lastRenderedPageBreak/>
              <w:t>современного подростка (кино, чтение, волонтёрское движение преданность своему увлечению)</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8.11</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/8354253</w:t>
              </w:r>
              <w:r>
                <w:rPr>
                  <w:rFonts w:ascii="Times New Roman" w:hAnsi="Times New Roman"/>
                  <w:color w:val="0000FF"/>
                  <w:u w:val="single"/>
                </w:rPr>
                <w:t>c</w:t>
              </w:r>
            </w:hyperlink>
          </w:p>
          <w:p w:rsidR="00AB742F" w:rsidRPr="00AB742F" w:rsidRDefault="000F01E0" w:rsidP="000F01E0">
            <w:pPr>
              <w:spacing w:after="0"/>
              <w:ind w:left="135"/>
              <w:rPr>
                <w:rFonts w:ascii="Times New Roman" w:hAnsi="Times New Roman"/>
                <w:color w:val="0000FF"/>
                <w:u w:val="single"/>
                <w:lang w:val="ru-RU"/>
              </w:rPr>
            </w:pPr>
            <w:hyperlink r:id="rId629">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/83541</w:t>
              </w:r>
              <w:r w:rsidR="00AB742F">
                <w:rPr>
                  <w:rFonts w:ascii="Times New Roman" w:hAnsi="Times New Roman"/>
                  <w:color w:val="0000FF"/>
                  <w:u w:val="single"/>
                </w:rPr>
                <w:t>ee</w:t>
              </w:r>
              <w:r w:rsidR="00AB742F" w:rsidRPr="00AB742F">
                <w:rPr>
                  <w:rFonts w:ascii="Times New Roman" w:hAnsi="Times New Roman"/>
                  <w:color w:val="0000FF"/>
                  <w:u w:val="single"/>
                  <w:lang w:val="ru-RU"/>
                </w:rPr>
                <w:t>8</w:t>
              </w:r>
            </w:hyperlink>
          </w:p>
          <w:p w:rsidR="00AB742F" w:rsidRPr="00AB742F" w:rsidRDefault="000F01E0" w:rsidP="000F01E0">
            <w:pPr>
              <w:spacing w:after="0"/>
              <w:ind w:left="135"/>
              <w:rPr>
                <w:lang w:val="ru-RU"/>
              </w:rPr>
            </w:pPr>
            <w:hyperlink r:id="rId630">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/83542</w:t>
              </w:r>
              <w:r w:rsidR="00AB742F">
                <w:rPr>
                  <w:rFonts w:ascii="Times New Roman" w:hAnsi="Times New Roman"/>
                  <w:color w:val="0000FF"/>
                  <w:u w:val="single"/>
                </w:rPr>
                <w:t>c</w:t>
              </w:r>
              <w:r w:rsidR="00AB742F" w:rsidRPr="00AB742F">
                <w:rPr>
                  <w:rFonts w:ascii="Times New Roman" w:hAnsi="Times New Roman"/>
                  <w:color w:val="0000FF"/>
                  <w:u w:val="single"/>
                  <w:lang w:val="ru-RU"/>
                </w:rPr>
                <w:t>80</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lastRenderedPageBreak/>
              <w:t>10</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Здоровый образ жизни (психологическое здоровье, посещение врача)</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15.11</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31">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/8354336</w:t>
              </w:r>
              <w:r>
                <w:rPr>
                  <w:rFonts w:ascii="Times New Roman" w:hAnsi="Times New Roman"/>
                  <w:color w:val="0000FF"/>
                  <w:u w:val="single"/>
                </w:rPr>
                <w:t>a</w:t>
              </w:r>
            </w:hyperlink>
          </w:p>
          <w:p w:rsidR="00AB742F" w:rsidRPr="00AB742F" w:rsidRDefault="000F01E0" w:rsidP="000F01E0">
            <w:pPr>
              <w:spacing w:after="0"/>
              <w:ind w:left="135"/>
              <w:rPr>
                <w:lang w:val="ru-RU"/>
              </w:rPr>
            </w:pPr>
            <w:hyperlink r:id="rId632">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/8352</w:t>
              </w:r>
              <w:r w:rsidR="00AB742F">
                <w:rPr>
                  <w:rFonts w:ascii="Times New Roman" w:hAnsi="Times New Roman"/>
                  <w:color w:val="0000FF"/>
                  <w:u w:val="single"/>
                </w:rPr>
                <w:t>f</w:t>
              </w:r>
              <w:r w:rsidR="00AB742F" w:rsidRPr="00AB742F">
                <w:rPr>
                  <w:rFonts w:ascii="Times New Roman" w:hAnsi="Times New Roman"/>
                  <w:color w:val="0000FF"/>
                  <w:u w:val="single"/>
                  <w:lang w:val="ru-RU"/>
                </w:rPr>
                <w:t>4</w:t>
              </w:r>
              <w:r w:rsidR="00AB742F">
                <w:rPr>
                  <w:rFonts w:ascii="Times New Roman" w:hAnsi="Times New Roman"/>
                  <w:color w:val="0000FF"/>
                  <w:u w:val="single"/>
                </w:rPr>
                <w:t>dc</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11</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Здоровый образ жизни (полезные привычки, фитнес,  спорт)</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22.11</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33">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/835439</w:t>
              </w:r>
              <w:r>
                <w:rPr>
                  <w:rFonts w:ascii="Times New Roman" w:hAnsi="Times New Roman"/>
                  <w:color w:val="0000FF"/>
                  <w:u w:val="single"/>
                </w:rPr>
                <w:t>c</w:t>
              </w:r>
              <w:r w:rsidRPr="00AB742F">
                <w:rPr>
                  <w:rFonts w:ascii="Times New Roman" w:hAnsi="Times New Roman"/>
                  <w:color w:val="0000FF"/>
                  <w:u w:val="single"/>
                  <w:lang w:val="ru-RU"/>
                </w:rPr>
                <w:t>8</w:t>
              </w:r>
            </w:hyperlink>
          </w:p>
          <w:p w:rsidR="00AB742F" w:rsidRPr="00AB742F" w:rsidRDefault="000F01E0" w:rsidP="000F01E0">
            <w:pPr>
              <w:spacing w:after="0"/>
              <w:ind w:left="135"/>
              <w:rPr>
                <w:rFonts w:ascii="Times New Roman" w:hAnsi="Times New Roman"/>
                <w:color w:val="0000FF"/>
                <w:u w:val="single"/>
                <w:lang w:val="ru-RU"/>
              </w:rPr>
            </w:pPr>
            <w:hyperlink r:id="rId634">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/83542</w:t>
              </w:r>
              <w:r w:rsidR="00AB742F">
                <w:rPr>
                  <w:rFonts w:ascii="Times New Roman" w:hAnsi="Times New Roman"/>
                  <w:color w:val="0000FF"/>
                  <w:u w:val="single"/>
                </w:rPr>
                <w:t>ff</w:t>
              </w:r>
              <w:r w:rsidR="00AB742F" w:rsidRPr="00AB742F">
                <w:rPr>
                  <w:rFonts w:ascii="Times New Roman" w:hAnsi="Times New Roman"/>
                  <w:color w:val="0000FF"/>
                  <w:u w:val="single"/>
                  <w:lang w:val="ru-RU"/>
                </w:rPr>
                <w:t>0</w:t>
              </w:r>
            </w:hyperlink>
          </w:p>
          <w:p w:rsidR="00AB742F" w:rsidRPr="00AB742F" w:rsidRDefault="000F01E0" w:rsidP="000F01E0">
            <w:pPr>
              <w:spacing w:after="0"/>
              <w:ind w:left="135"/>
              <w:rPr>
                <w:lang w:val="ru-RU"/>
              </w:rPr>
            </w:pPr>
            <w:hyperlink r:id="rId635" w:history="1">
              <w:r w:rsidR="00AB742F" w:rsidRPr="00F54B7B">
                <w:rPr>
                  <w:rStyle w:val="ab"/>
                  <w:rFonts w:ascii="Times New Roman" w:hAnsi="Times New Roman"/>
                </w:rPr>
                <w:t>https</w:t>
              </w:r>
              <w:r w:rsidR="00AB742F" w:rsidRPr="00AB742F">
                <w:rPr>
                  <w:rStyle w:val="ab"/>
                  <w:rFonts w:ascii="Times New Roman" w:hAnsi="Times New Roman"/>
                  <w:lang w:val="ru-RU"/>
                </w:rPr>
                <w:t>://</w:t>
              </w:r>
              <w:r w:rsidR="00AB742F" w:rsidRPr="00F54B7B">
                <w:rPr>
                  <w:rStyle w:val="ab"/>
                  <w:rFonts w:ascii="Times New Roman" w:hAnsi="Times New Roman"/>
                </w:rPr>
                <w:t>m</w:t>
              </w:r>
              <w:r w:rsidR="00AB742F" w:rsidRPr="00AB742F">
                <w:rPr>
                  <w:rStyle w:val="ab"/>
                  <w:rFonts w:ascii="Times New Roman" w:hAnsi="Times New Roman"/>
                  <w:lang w:val="ru-RU"/>
                </w:rPr>
                <w:t>.</w:t>
              </w:r>
              <w:r w:rsidR="00AB742F" w:rsidRPr="00F54B7B">
                <w:rPr>
                  <w:rStyle w:val="ab"/>
                  <w:rFonts w:ascii="Times New Roman" w:hAnsi="Times New Roman"/>
                </w:rPr>
                <w:t>edsoo</w:t>
              </w:r>
              <w:r w:rsidR="00AB742F" w:rsidRPr="00AB742F">
                <w:rPr>
                  <w:rStyle w:val="ab"/>
                  <w:rFonts w:ascii="Times New Roman" w:hAnsi="Times New Roman"/>
                  <w:lang w:val="ru-RU"/>
                </w:rPr>
                <w:t>.</w:t>
              </w:r>
              <w:r w:rsidR="00AB742F" w:rsidRPr="00F54B7B">
                <w:rPr>
                  <w:rStyle w:val="ab"/>
                  <w:rFonts w:ascii="Times New Roman" w:hAnsi="Times New Roman"/>
                </w:rPr>
                <w:t>ru</w:t>
              </w:r>
              <w:r w:rsidR="00AB742F" w:rsidRPr="00AB742F">
                <w:rPr>
                  <w:rStyle w:val="ab"/>
                  <w:rFonts w:ascii="Times New Roman" w:hAnsi="Times New Roman"/>
                  <w:lang w:val="ru-RU"/>
                </w:rPr>
                <w:t>/835434</w:t>
              </w:r>
              <w:r w:rsidR="00AB742F" w:rsidRPr="00F54B7B">
                <w:rPr>
                  <w:rStyle w:val="ab"/>
                  <w:rFonts w:ascii="Times New Roman" w:hAnsi="Times New Roman"/>
                </w:rPr>
                <w:t>fa</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12</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Здоровый образ жизни (личная безопасность)</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29.11</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00"/>
                <w:sz w:val="24"/>
                <w:lang w:val="ru-RU"/>
              </w:rPr>
            </w:pPr>
            <w:r w:rsidRPr="00AB742F">
              <w:rPr>
                <w:rFonts w:ascii="Times New Roman" w:hAnsi="Times New Roman"/>
                <w:color w:val="000000"/>
                <w:sz w:val="24"/>
                <w:lang w:val="ru-RU"/>
              </w:rPr>
              <w:t xml:space="preserve">Биоблиотека ЦОК </w:t>
            </w:r>
          </w:p>
          <w:p w:rsidR="00AB742F" w:rsidRPr="00AB742F" w:rsidRDefault="000F01E0" w:rsidP="000F01E0">
            <w:pPr>
              <w:spacing w:after="0"/>
              <w:ind w:left="135"/>
              <w:rPr>
                <w:lang w:val="ru-RU"/>
              </w:rPr>
            </w:pPr>
            <w:hyperlink r:id="rId636">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/83542</w:t>
              </w:r>
              <w:r w:rsidR="00AB742F">
                <w:rPr>
                  <w:rFonts w:ascii="Times New Roman" w:hAnsi="Times New Roman"/>
                  <w:color w:val="0000FF"/>
                  <w:u w:val="single"/>
                </w:rPr>
                <w:t>eb</w:t>
              </w:r>
              <w:r w:rsidR="00AB742F" w:rsidRPr="00AB742F">
                <w:rPr>
                  <w:rFonts w:ascii="Times New Roman" w:hAnsi="Times New Roman"/>
                  <w:color w:val="0000FF"/>
                  <w:u w:val="single"/>
                  <w:lang w:val="ru-RU"/>
                </w:rPr>
                <w:t>0</w:t>
              </w:r>
            </w:hyperlink>
          </w:p>
          <w:p w:rsidR="00AB742F" w:rsidRPr="00AB742F" w:rsidRDefault="00AB742F" w:rsidP="000F01E0">
            <w:pPr>
              <w:spacing w:after="0"/>
              <w:ind w:left="135"/>
              <w:rPr>
                <w:lang w:val="ru-RU"/>
              </w:rPr>
            </w:pPr>
          </w:p>
        </w:tc>
      </w:tr>
      <w:tr w:rsidR="00AB742F"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13</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Здоровый образ жизни (экстремальный спорт, виды экстремального спорта)</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6.12</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00"/>
                <w:sz w:val="24"/>
                <w:lang w:val="ru-RU"/>
              </w:rPr>
            </w:pPr>
            <w:r w:rsidRPr="00AB742F">
              <w:rPr>
                <w:rFonts w:ascii="Times New Roman" w:hAnsi="Times New Roman"/>
                <w:color w:val="000000"/>
                <w:sz w:val="24"/>
                <w:lang w:val="ru-RU"/>
              </w:rPr>
              <w:t>Биоблиотека ЦОК</w:t>
            </w:r>
          </w:p>
          <w:p w:rsidR="00AB742F" w:rsidRPr="00AB742F" w:rsidRDefault="000F01E0" w:rsidP="000F01E0">
            <w:pPr>
              <w:spacing w:after="0"/>
              <w:ind w:left="135"/>
              <w:rPr>
                <w:rFonts w:ascii="Times New Roman" w:hAnsi="Times New Roman"/>
                <w:color w:val="0000FF"/>
                <w:u w:val="single"/>
                <w:lang w:val="ru-RU"/>
              </w:rPr>
            </w:pPr>
            <w:hyperlink r:id="rId637">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/8354366</w:t>
              </w:r>
              <w:r w:rsidR="00AB742F">
                <w:rPr>
                  <w:rFonts w:ascii="Times New Roman" w:hAnsi="Times New Roman"/>
                  <w:color w:val="0000FF"/>
                  <w:u w:val="single"/>
                </w:rPr>
                <w:t>c</w:t>
              </w:r>
            </w:hyperlink>
          </w:p>
          <w:p w:rsidR="00AB742F" w:rsidRPr="0069327E" w:rsidRDefault="00AB742F" w:rsidP="000F01E0">
            <w:pPr>
              <w:spacing w:after="0"/>
              <w:ind w:left="135"/>
            </w:pPr>
            <w:r w:rsidRPr="00AB742F">
              <w:rPr>
                <w:rFonts w:ascii="Times New Roman" w:hAnsi="Times New Roman"/>
                <w:color w:val="000000"/>
                <w:sz w:val="24"/>
                <w:lang w:val="ru-RU"/>
              </w:rPr>
              <w:t xml:space="preserve"> </w:t>
            </w:r>
            <w:hyperlink r:id="rId638" w:history="1">
              <w:r w:rsidRPr="00C56230">
                <w:rPr>
                  <w:rStyle w:val="ab"/>
                  <w:rFonts w:ascii="Times New Roman" w:hAnsi="Times New Roman"/>
                </w:rPr>
                <w:t>https://m.edsoo.ru/83544346</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14</w:t>
            </w:r>
          </w:p>
        </w:tc>
        <w:tc>
          <w:tcPr>
            <w:tcW w:w="3928" w:type="dxa"/>
            <w:tcMar>
              <w:top w:w="50" w:type="dxa"/>
              <w:left w:w="100" w:type="dxa"/>
            </w:tcMar>
            <w:vAlign w:val="center"/>
          </w:tcPr>
          <w:p w:rsidR="00AB742F" w:rsidRDefault="00AB742F" w:rsidP="000F01E0">
            <w:pPr>
              <w:spacing w:after="0"/>
              <w:ind w:left="135"/>
            </w:pPr>
            <w:r>
              <w:rPr>
                <w:rFonts w:ascii="Times New Roman" w:hAnsi="Times New Roman"/>
                <w:color w:val="000000"/>
                <w:sz w:val="24"/>
              </w:rPr>
              <w:t>Покупки (виды магазинов)</w:t>
            </w:r>
          </w:p>
        </w:tc>
        <w:tc>
          <w:tcPr>
            <w:tcW w:w="947"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13.12</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39">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/83541542</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15</w:t>
            </w:r>
          </w:p>
        </w:tc>
        <w:tc>
          <w:tcPr>
            <w:tcW w:w="3928" w:type="dxa"/>
            <w:tcMar>
              <w:top w:w="50" w:type="dxa"/>
              <w:left w:w="100" w:type="dxa"/>
            </w:tcMar>
            <w:vAlign w:val="center"/>
          </w:tcPr>
          <w:p w:rsidR="00AB742F" w:rsidRDefault="00AB742F" w:rsidP="000F01E0">
            <w:pPr>
              <w:spacing w:after="0"/>
              <w:ind w:left="135"/>
            </w:pPr>
            <w:r>
              <w:rPr>
                <w:rFonts w:ascii="Times New Roman" w:hAnsi="Times New Roman"/>
                <w:color w:val="000000"/>
                <w:sz w:val="24"/>
              </w:rPr>
              <w:t>Покупки (покупки в интернете)</w:t>
            </w:r>
          </w:p>
        </w:tc>
        <w:tc>
          <w:tcPr>
            <w:tcW w:w="947"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20.12</w:t>
            </w:r>
          </w:p>
        </w:tc>
        <w:tc>
          <w:tcPr>
            <w:tcW w:w="3130" w:type="dxa"/>
            <w:tcMar>
              <w:top w:w="50" w:type="dxa"/>
              <w:left w:w="100" w:type="dxa"/>
            </w:tcMar>
            <w:vAlign w:val="center"/>
          </w:tcPr>
          <w:p w:rsidR="00AB742F" w:rsidRPr="00692D2D" w:rsidRDefault="000F01E0" w:rsidP="000F01E0">
            <w:pPr>
              <w:spacing w:after="0"/>
              <w:ind w:left="135"/>
              <w:rPr>
                <w:lang w:val="ru-RU"/>
              </w:rPr>
            </w:pPr>
            <w:hyperlink r:id="rId640">
              <w:r w:rsidR="00AB742F">
                <w:rPr>
                  <w:rFonts w:ascii="Times New Roman" w:hAnsi="Times New Roman"/>
                  <w:color w:val="0000FF"/>
                  <w:u w:val="single"/>
                </w:rPr>
                <w:t>https</w:t>
              </w:r>
              <w:r w:rsidR="00AB742F" w:rsidRPr="00692D2D">
                <w:rPr>
                  <w:rFonts w:ascii="Times New Roman" w:hAnsi="Times New Roman"/>
                  <w:color w:val="0000FF"/>
                  <w:u w:val="single"/>
                  <w:lang w:val="ru-RU"/>
                </w:rPr>
                <w:t>://</w:t>
              </w:r>
              <w:r w:rsidR="00AB742F">
                <w:rPr>
                  <w:rFonts w:ascii="Times New Roman" w:hAnsi="Times New Roman"/>
                  <w:color w:val="0000FF"/>
                  <w:u w:val="single"/>
                </w:rPr>
                <w:t>resh</w:t>
              </w:r>
              <w:r w:rsidR="00AB742F" w:rsidRPr="00692D2D">
                <w:rPr>
                  <w:rFonts w:ascii="Times New Roman" w:hAnsi="Times New Roman"/>
                  <w:color w:val="0000FF"/>
                  <w:u w:val="single"/>
                  <w:lang w:val="ru-RU"/>
                </w:rPr>
                <w:t>.</w:t>
              </w:r>
              <w:r w:rsidR="00AB742F">
                <w:rPr>
                  <w:rFonts w:ascii="Times New Roman" w:hAnsi="Times New Roman"/>
                  <w:color w:val="0000FF"/>
                  <w:u w:val="single"/>
                </w:rPr>
                <w:t>edu</w:t>
              </w:r>
              <w:r w:rsidR="00AB742F" w:rsidRPr="00692D2D">
                <w:rPr>
                  <w:rFonts w:ascii="Times New Roman" w:hAnsi="Times New Roman"/>
                  <w:color w:val="0000FF"/>
                  <w:u w:val="single"/>
                  <w:lang w:val="ru-RU"/>
                </w:rPr>
                <w:t>.</w:t>
              </w:r>
              <w:r w:rsidR="00AB742F">
                <w:rPr>
                  <w:rFonts w:ascii="Times New Roman" w:hAnsi="Times New Roman"/>
                  <w:color w:val="0000FF"/>
                  <w:u w:val="single"/>
                </w:rPr>
                <w:t>ru</w:t>
              </w:r>
              <w:r w:rsidR="00AB742F" w:rsidRPr="00692D2D">
                <w:rPr>
                  <w:rFonts w:ascii="Times New Roman" w:hAnsi="Times New Roman"/>
                  <w:color w:val="0000FF"/>
                  <w:u w:val="single"/>
                  <w:lang w:val="ru-RU"/>
                </w:rPr>
                <w:t>/</w:t>
              </w:r>
              <w:r w:rsidR="00AB742F">
                <w:rPr>
                  <w:rFonts w:ascii="Times New Roman" w:hAnsi="Times New Roman"/>
                  <w:color w:val="0000FF"/>
                  <w:u w:val="single"/>
                </w:rPr>
                <w:t>subject</w:t>
              </w:r>
              <w:r w:rsidR="00AB742F" w:rsidRPr="00692D2D">
                <w:rPr>
                  <w:rFonts w:ascii="Times New Roman" w:hAnsi="Times New Roman"/>
                  <w:color w:val="0000FF"/>
                  <w:u w:val="single"/>
                  <w:lang w:val="ru-RU"/>
                </w:rPr>
                <w:t>/11/9/</w:t>
              </w:r>
            </w:hyperlink>
          </w:p>
        </w:tc>
      </w:tr>
      <w:tr w:rsidR="00AB742F" w:rsidRPr="0069327E"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16</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Школа, школьная жизнь (изучаемые предметы и отношение к ним, технологии в школе, переписка с зарубежными сверстниками)</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27.12</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41">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/83544832</w:t>
              </w:r>
            </w:hyperlink>
          </w:p>
          <w:p w:rsidR="00AB742F" w:rsidRPr="0069327E" w:rsidRDefault="000F01E0" w:rsidP="000F01E0">
            <w:pPr>
              <w:spacing w:after="0"/>
              <w:ind w:left="135"/>
            </w:pPr>
            <w:hyperlink r:id="rId642">
              <w:r w:rsidR="00AB742F">
                <w:rPr>
                  <w:rFonts w:ascii="Times New Roman" w:hAnsi="Times New Roman"/>
                  <w:color w:val="0000FF"/>
                  <w:u w:val="single"/>
                </w:rPr>
                <w:t>https</w:t>
              </w:r>
              <w:r w:rsidR="00AB742F" w:rsidRPr="0069327E">
                <w:rPr>
                  <w:rFonts w:ascii="Times New Roman" w:hAnsi="Times New Roman"/>
                  <w:color w:val="0000FF"/>
                  <w:u w:val="single"/>
                </w:rPr>
                <w:t>://</w:t>
              </w:r>
              <w:r w:rsidR="00AB742F">
                <w:rPr>
                  <w:rFonts w:ascii="Times New Roman" w:hAnsi="Times New Roman"/>
                  <w:color w:val="0000FF"/>
                  <w:u w:val="single"/>
                </w:rPr>
                <w:t>m</w:t>
              </w:r>
              <w:r w:rsidR="00AB742F" w:rsidRPr="0069327E">
                <w:rPr>
                  <w:rFonts w:ascii="Times New Roman" w:hAnsi="Times New Roman"/>
                  <w:color w:val="0000FF"/>
                  <w:u w:val="single"/>
                </w:rPr>
                <w:t>.</w:t>
              </w:r>
              <w:r w:rsidR="00AB742F">
                <w:rPr>
                  <w:rFonts w:ascii="Times New Roman" w:hAnsi="Times New Roman"/>
                  <w:color w:val="0000FF"/>
                  <w:u w:val="single"/>
                </w:rPr>
                <w:t>edsoo</w:t>
              </w:r>
              <w:r w:rsidR="00AB742F" w:rsidRPr="0069327E">
                <w:rPr>
                  <w:rFonts w:ascii="Times New Roman" w:hAnsi="Times New Roman"/>
                  <w:color w:val="0000FF"/>
                  <w:u w:val="single"/>
                </w:rPr>
                <w:t>.</w:t>
              </w:r>
              <w:r w:rsidR="00AB742F">
                <w:rPr>
                  <w:rFonts w:ascii="Times New Roman" w:hAnsi="Times New Roman"/>
                  <w:color w:val="0000FF"/>
                  <w:u w:val="single"/>
                </w:rPr>
                <w:t>ru</w:t>
              </w:r>
              <w:r w:rsidR="00AB742F" w:rsidRPr="0069327E">
                <w:rPr>
                  <w:rFonts w:ascii="Times New Roman" w:hAnsi="Times New Roman"/>
                  <w:color w:val="0000FF"/>
                  <w:u w:val="single"/>
                </w:rPr>
                <w:t>/83530698</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17</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Обобщение и контроль по теме "Школа, школьная жизнь, изучаемые предметы и отношение к ним. Взаимоотношения в школе: проблемы и их решение. </w:t>
            </w:r>
            <w:r w:rsidRPr="00AB742F">
              <w:rPr>
                <w:rFonts w:ascii="Times New Roman" w:hAnsi="Times New Roman"/>
                <w:color w:val="000000"/>
                <w:sz w:val="24"/>
                <w:lang w:val="ru-RU"/>
              </w:rPr>
              <w:lastRenderedPageBreak/>
              <w:t>Переписка с зарубежными сверстниками"</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r>
              <w:t>1</w:t>
            </w: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10.12</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43">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/83545430</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lastRenderedPageBreak/>
              <w:t>18</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Виды отдыха в различное время года (фестивали, карнавалы, занятия в свободное время,  планы на отдых)</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17.12</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44">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w:t>
              </w:r>
              <w:r w:rsidRPr="00AB742F">
                <w:rPr>
                  <w:rFonts w:ascii="Times New Roman" w:hAnsi="Times New Roman"/>
                  <w:color w:val="0000FF"/>
                  <w:u w:val="single"/>
                  <w:lang w:val="ru-RU"/>
                </w:rPr>
                <w:t>9</w:t>
              </w:r>
              <w:r>
                <w:rPr>
                  <w:rFonts w:ascii="Times New Roman" w:hAnsi="Times New Roman"/>
                  <w:color w:val="0000FF"/>
                  <w:u w:val="single"/>
                </w:rPr>
                <w:t>c</w:t>
              </w:r>
              <w:r w:rsidRPr="00AB742F">
                <w:rPr>
                  <w:rFonts w:ascii="Times New Roman" w:hAnsi="Times New Roman"/>
                  <w:color w:val="0000FF"/>
                  <w:u w:val="single"/>
                  <w:lang w:val="ru-RU"/>
                </w:rPr>
                <w:t>16</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19</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Виды отдыха в различное время года (осмотр достопримечательностей, посещение музея)</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24.12</w:t>
            </w:r>
          </w:p>
        </w:tc>
        <w:tc>
          <w:tcPr>
            <w:tcW w:w="3130" w:type="dxa"/>
            <w:tcMar>
              <w:top w:w="50" w:type="dxa"/>
              <w:left w:w="100" w:type="dxa"/>
            </w:tcMar>
            <w:vAlign w:val="center"/>
          </w:tcPr>
          <w:p w:rsidR="00AB742F" w:rsidRPr="00692D2D" w:rsidRDefault="000F01E0" w:rsidP="000F01E0">
            <w:pPr>
              <w:spacing w:after="0"/>
              <w:ind w:left="135"/>
              <w:rPr>
                <w:lang w:val="ru-RU"/>
              </w:rPr>
            </w:pPr>
            <w:hyperlink r:id="rId645">
              <w:r w:rsidR="00AB742F">
                <w:rPr>
                  <w:rFonts w:ascii="Times New Roman" w:hAnsi="Times New Roman"/>
                  <w:color w:val="0000FF"/>
                  <w:u w:val="single"/>
                </w:rPr>
                <w:t>https</w:t>
              </w:r>
              <w:r w:rsidR="00AB742F" w:rsidRPr="00692D2D">
                <w:rPr>
                  <w:rFonts w:ascii="Times New Roman" w:hAnsi="Times New Roman"/>
                  <w:color w:val="0000FF"/>
                  <w:u w:val="single"/>
                  <w:lang w:val="ru-RU"/>
                </w:rPr>
                <w:t>://</w:t>
              </w:r>
              <w:r w:rsidR="00AB742F">
                <w:rPr>
                  <w:rFonts w:ascii="Times New Roman" w:hAnsi="Times New Roman"/>
                  <w:color w:val="0000FF"/>
                  <w:u w:val="single"/>
                </w:rPr>
                <w:t>resh</w:t>
              </w:r>
              <w:r w:rsidR="00AB742F" w:rsidRPr="00692D2D">
                <w:rPr>
                  <w:rFonts w:ascii="Times New Roman" w:hAnsi="Times New Roman"/>
                  <w:color w:val="0000FF"/>
                  <w:u w:val="single"/>
                  <w:lang w:val="ru-RU"/>
                </w:rPr>
                <w:t>.</w:t>
              </w:r>
              <w:r w:rsidR="00AB742F">
                <w:rPr>
                  <w:rFonts w:ascii="Times New Roman" w:hAnsi="Times New Roman"/>
                  <w:color w:val="0000FF"/>
                  <w:u w:val="single"/>
                </w:rPr>
                <w:t>edu</w:t>
              </w:r>
              <w:r w:rsidR="00AB742F" w:rsidRPr="00692D2D">
                <w:rPr>
                  <w:rFonts w:ascii="Times New Roman" w:hAnsi="Times New Roman"/>
                  <w:color w:val="0000FF"/>
                  <w:u w:val="single"/>
                  <w:lang w:val="ru-RU"/>
                </w:rPr>
                <w:t>.</w:t>
              </w:r>
              <w:r w:rsidR="00AB742F">
                <w:rPr>
                  <w:rFonts w:ascii="Times New Roman" w:hAnsi="Times New Roman"/>
                  <w:color w:val="0000FF"/>
                  <w:u w:val="single"/>
                </w:rPr>
                <w:t>ru</w:t>
              </w:r>
              <w:r w:rsidR="00AB742F" w:rsidRPr="00692D2D">
                <w:rPr>
                  <w:rFonts w:ascii="Times New Roman" w:hAnsi="Times New Roman"/>
                  <w:color w:val="0000FF"/>
                  <w:u w:val="single"/>
                  <w:lang w:val="ru-RU"/>
                </w:rPr>
                <w:t>/</w:t>
              </w:r>
              <w:r w:rsidR="00AB742F">
                <w:rPr>
                  <w:rFonts w:ascii="Times New Roman" w:hAnsi="Times New Roman"/>
                  <w:color w:val="0000FF"/>
                  <w:u w:val="single"/>
                </w:rPr>
                <w:t>subject</w:t>
              </w:r>
              <w:r w:rsidR="00AB742F" w:rsidRPr="00692D2D">
                <w:rPr>
                  <w:rFonts w:ascii="Times New Roman" w:hAnsi="Times New Roman"/>
                  <w:color w:val="0000FF"/>
                  <w:u w:val="single"/>
                  <w:lang w:val="ru-RU"/>
                </w:rPr>
                <w:t>/11/9/</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20</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Виды отдыха в различное время года. Путешествия по России и зарубежным странам ((транспорт, активный отдых, поход)</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31.12</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46">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w:t>
              </w:r>
              <w:r w:rsidRPr="00AB742F">
                <w:rPr>
                  <w:rFonts w:ascii="Times New Roman" w:hAnsi="Times New Roman"/>
                  <w:color w:val="0000FF"/>
                  <w:u w:val="single"/>
                  <w:lang w:val="ru-RU"/>
                </w:rPr>
                <w:t>9478</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21</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7.12</w:t>
            </w:r>
          </w:p>
        </w:tc>
        <w:tc>
          <w:tcPr>
            <w:tcW w:w="3130" w:type="dxa"/>
            <w:tcMar>
              <w:top w:w="50" w:type="dxa"/>
              <w:left w:w="100" w:type="dxa"/>
            </w:tcMar>
            <w:vAlign w:val="center"/>
          </w:tcPr>
          <w:p w:rsidR="00AB742F" w:rsidRPr="00692D2D" w:rsidRDefault="000F01E0" w:rsidP="000F01E0">
            <w:pPr>
              <w:spacing w:after="0"/>
              <w:ind w:left="135"/>
              <w:rPr>
                <w:lang w:val="ru-RU"/>
              </w:rPr>
            </w:pPr>
            <w:hyperlink r:id="rId647">
              <w:r w:rsidR="00AB742F">
                <w:rPr>
                  <w:rFonts w:ascii="Times New Roman" w:hAnsi="Times New Roman"/>
                  <w:color w:val="0000FF"/>
                  <w:u w:val="single"/>
                </w:rPr>
                <w:t>https</w:t>
              </w:r>
              <w:r w:rsidR="00AB742F" w:rsidRPr="00692D2D">
                <w:rPr>
                  <w:rFonts w:ascii="Times New Roman" w:hAnsi="Times New Roman"/>
                  <w:color w:val="0000FF"/>
                  <w:u w:val="single"/>
                  <w:lang w:val="ru-RU"/>
                </w:rPr>
                <w:t>://</w:t>
              </w:r>
              <w:r w:rsidR="00AB742F">
                <w:rPr>
                  <w:rFonts w:ascii="Times New Roman" w:hAnsi="Times New Roman"/>
                  <w:color w:val="0000FF"/>
                  <w:u w:val="single"/>
                </w:rPr>
                <w:t>resh</w:t>
              </w:r>
              <w:r w:rsidR="00AB742F" w:rsidRPr="00692D2D">
                <w:rPr>
                  <w:rFonts w:ascii="Times New Roman" w:hAnsi="Times New Roman"/>
                  <w:color w:val="0000FF"/>
                  <w:u w:val="single"/>
                  <w:lang w:val="ru-RU"/>
                </w:rPr>
                <w:t>.</w:t>
              </w:r>
              <w:r w:rsidR="00AB742F">
                <w:rPr>
                  <w:rFonts w:ascii="Times New Roman" w:hAnsi="Times New Roman"/>
                  <w:color w:val="0000FF"/>
                  <w:u w:val="single"/>
                </w:rPr>
                <w:t>edu</w:t>
              </w:r>
              <w:r w:rsidR="00AB742F" w:rsidRPr="00692D2D">
                <w:rPr>
                  <w:rFonts w:ascii="Times New Roman" w:hAnsi="Times New Roman"/>
                  <w:color w:val="0000FF"/>
                  <w:u w:val="single"/>
                  <w:lang w:val="ru-RU"/>
                </w:rPr>
                <w:t>.</w:t>
              </w:r>
              <w:r w:rsidR="00AB742F">
                <w:rPr>
                  <w:rFonts w:ascii="Times New Roman" w:hAnsi="Times New Roman"/>
                  <w:color w:val="0000FF"/>
                  <w:u w:val="single"/>
                </w:rPr>
                <w:t>ru</w:t>
              </w:r>
              <w:r w:rsidR="00AB742F" w:rsidRPr="00692D2D">
                <w:rPr>
                  <w:rFonts w:ascii="Times New Roman" w:hAnsi="Times New Roman"/>
                  <w:color w:val="0000FF"/>
                  <w:u w:val="single"/>
                  <w:lang w:val="ru-RU"/>
                </w:rPr>
                <w:t>/</w:t>
              </w:r>
              <w:r w:rsidR="00AB742F">
                <w:rPr>
                  <w:rFonts w:ascii="Times New Roman" w:hAnsi="Times New Roman"/>
                  <w:color w:val="0000FF"/>
                  <w:u w:val="single"/>
                </w:rPr>
                <w:t>subject</w:t>
              </w:r>
              <w:r w:rsidR="00AB742F" w:rsidRPr="00692D2D">
                <w:rPr>
                  <w:rFonts w:ascii="Times New Roman" w:hAnsi="Times New Roman"/>
                  <w:color w:val="0000FF"/>
                  <w:u w:val="single"/>
                  <w:lang w:val="ru-RU"/>
                </w:rPr>
                <w:t>/11/9/</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22</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Проблемы экологии (утилизация отходов, экологичный транспорт, волонтёрское экологическое движение влияние человека на окружающую среду, защита окружающей среды)</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14.12</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w:t>
              </w:r>
              <w:r w:rsidRPr="00AB742F">
                <w:rPr>
                  <w:rFonts w:ascii="Times New Roman" w:hAnsi="Times New Roman"/>
                  <w:color w:val="0000FF"/>
                  <w:u w:val="single"/>
                  <w:lang w:val="ru-RU"/>
                </w:rPr>
                <w:t>9054</w:t>
              </w:r>
            </w:hyperlink>
          </w:p>
          <w:p w:rsidR="00AB742F" w:rsidRPr="00AB742F" w:rsidRDefault="000F01E0" w:rsidP="000F01E0">
            <w:pPr>
              <w:spacing w:after="0"/>
              <w:ind w:left="135"/>
              <w:rPr>
                <w:rFonts w:ascii="Times New Roman" w:hAnsi="Times New Roman"/>
                <w:color w:val="0000FF"/>
                <w:u w:val="single"/>
                <w:lang w:val="ru-RU"/>
              </w:rPr>
            </w:pPr>
            <w:hyperlink r:id="rId649">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/863</w:t>
              </w:r>
              <w:r w:rsidR="00AB742F">
                <w:rPr>
                  <w:rFonts w:ascii="Times New Roman" w:hAnsi="Times New Roman"/>
                  <w:color w:val="0000FF"/>
                  <w:u w:val="single"/>
                </w:rPr>
                <w:t>c</w:t>
              </w:r>
              <w:r w:rsidR="00AB742F" w:rsidRPr="00AB742F">
                <w:rPr>
                  <w:rFonts w:ascii="Times New Roman" w:hAnsi="Times New Roman"/>
                  <w:color w:val="0000FF"/>
                  <w:u w:val="single"/>
                  <w:lang w:val="ru-RU"/>
                </w:rPr>
                <w:t>9612</w:t>
              </w:r>
            </w:hyperlink>
          </w:p>
          <w:p w:rsidR="00AB742F" w:rsidRPr="00AB742F" w:rsidRDefault="000F01E0" w:rsidP="000F01E0">
            <w:pPr>
              <w:spacing w:after="0"/>
              <w:ind w:left="135"/>
              <w:rPr>
                <w:rFonts w:ascii="Times New Roman" w:hAnsi="Times New Roman"/>
                <w:color w:val="0000FF"/>
                <w:u w:val="single"/>
                <w:lang w:val="ru-RU"/>
              </w:rPr>
            </w:pPr>
            <w:hyperlink r:id="rId650">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/863</w:t>
              </w:r>
              <w:r w:rsidR="00AB742F">
                <w:rPr>
                  <w:rFonts w:ascii="Times New Roman" w:hAnsi="Times New Roman"/>
                  <w:color w:val="0000FF"/>
                  <w:u w:val="single"/>
                </w:rPr>
                <w:t>c</w:t>
              </w:r>
              <w:r w:rsidR="00AB742F" w:rsidRPr="00AB742F">
                <w:rPr>
                  <w:rFonts w:ascii="Times New Roman" w:hAnsi="Times New Roman"/>
                  <w:color w:val="0000FF"/>
                  <w:u w:val="single"/>
                  <w:lang w:val="ru-RU"/>
                </w:rPr>
                <w:t>8668</w:t>
              </w:r>
            </w:hyperlink>
          </w:p>
          <w:p w:rsidR="00AB742F" w:rsidRPr="00AB742F" w:rsidRDefault="000F01E0" w:rsidP="000F01E0">
            <w:pPr>
              <w:spacing w:after="0"/>
              <w:ind w:left="135"/>
              <w:rPr>
                <w:lang w:val="ru-RU"/>
              </w:rPr>
            </w:pPr>
            <w:hyperlink r:id="rId651">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/863</w:t>
              </w:r>
              <w:r w:rsidR="00AB742F">
                <w:rPr>
                  <w:rFonts w:ascii="Times New Roman" w:hAnsi="Times New Roman"/>
                  <w:color w:val="0000FF"/>
                  <w:u w:val="single"/>
                </w:rPr>
                <w:t>c</w:t>
              </w:r>
              <w:r w:rsidR="00AB742F" w:rsidRPr="00AB742F">
                <w:rPr>
                  <w:rFonts w:ascii="Times New Roman" w:hAnsi="Times New Roman"/>
                  <w:color w:val="0000FF"/>
                  <w:u w:val="single"/>
                  <w:lang w:val="ru-RU"/>
                </w:rPr>
                <w:t>8</w:t>
              </w:r>
              <w:r w:rsidR="00AB742F">
                <w:rPr>
                  <w:rFonts w:ascii="Times New Roman" w:hAnsi="Times New Roman"/>
                  <w:color w:val="0000FF"/>
                  <w:u w:val="single"/>
                </w:rPr>
                <w:t>ec</w:t>
              </w:r>
              <w:r w:rsidR="00AB742F" w:rsidRPr="00AB742F">
                <w:rPr>
                  <w:rFonts w:ascii="Times New Roman" w:hAnsi="Times New Roman"/>
                  <w:color w:val="0000FF"/>
                  <w:u w:val="single"/>
                  <w:lang w:val="ru-RU"/>
                </w:rPr>
                <w:t>4</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23</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Природа: флора и фауна (дикие  и домашние животные, защита животных, опасные животные)</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21.12</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52">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w:t>
              </w:r>
              <w:r w:rsidRPr="00AB742F">
                <w:rPr>
                  <w:rFonts w:ascii="Times New Roman" w:hAnsi="Times New Roman"/>
                  <w:color w:val="0000FF"/>
                  <w:u w:val="single"/>
                  <w:lang w:val="ru-RU"/>
                </w:rPr>
                <w:t>7</w:t>
              </w:r>
              <w:r>
                <w:rPr>
                  <w:rFonts w:ascii="Times New Roman" w:hAnsi="Times New Roman"/>
                  <w:color w:val="0000FF"/>
                  <w:u w:val="single"/>
                </w:rPr>
                <w:t>e</w:t>
              </w:r>
              <w:r w:rsidRPr="00AB742F">
                <w:rPr>
                  <w:rFonts w:ascii="Times New Roman" w:hAnsi="Times New Roman"/>
                  <w:color w:val="0000FF"/>
                  <w:u w:val="single"/>
                  <w:lang w:val="ru-RU"/>
                </w:rPr>
                <w:t>8</w:t>
              </w:r>
              <w:r>
                <w:rPr>
                  <w:rFonts w:ascii="Times New Roman" w:hAnsi="Times New Roman"/>
                  <w:color w:val="0000FF"/>
                  <w:u w:val="single"/>
                </w:rPr>
                <w:t>e</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24</w:t>
            </w:r>
          </w:p>
        </w:tc>
        <w:tc>
          <w:tcPr>
            <w:tcW w:w="3928" w:type="dxa"/>
            <w:tcMar>
              <w:top w:w="50" w:type="dxa"/>
              <w:left w:w="100" w:type="dxa"/>
            </w:tcMar>
            <w:vAlign w:val="center"/>
          </w:tcPr>
          <w:p w:rsidR="00AB742F" w:rsidRDefault="00AB742F" w:rsidP="000F01E0">
            <w:pPr>
              <w:spacing w:after="0"/>
              <w:ind w:left="135"/>
            </w:pPr>
            <w:r w:rsidRPr="00AB742F">
              <w:rPr>
                <w:rFonts w:ascii="Times New Roman" w:hAnsi="Times New Roman"/>
                <w:color w:val="000000"/>
                <w:sz w:val="24"/>
                <w:lang w:val="ru-RU"/>
              </w:rPr>
              <w:t xml:space="preserve">Обобщение и контроль по теме "Природа: флора и фауна. Проблемы экологии. Защита </w:t>
            </w:r>
            <w:r w:rsidRPr="00AB742F">
              <w:rPr>
                <w:rFonts w:ascii="Times New Roman" w:hAnsi="Times New Roman"/>
                <w:color w:val="000000"/>
                <w:sz w:val="24"/>
                <w:lang w:val="ru-RU"/>
              </w:rPr>
              <w:lastRenderedPageBreak/>
              <w:t xml:space="preserve">окружающей среды. </w:t>
            </w:r>
            <w:r>
              <w:rPr>
                <w:rFonts w:ascii="Times New Roman" w:hAnsi="Times New Roman"/>
                <w:color w:val="000000"/>
                <w:sz w:val="24"/>
              </w:rPr>
              <w:t>Климат, погода. Стихийные бедствия"</w:t>
            </w:r>
          </w:p>
        </w:tc>
        <w:tc>
          <w:tcPr>
            <w:tcW w:w="947"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28.12</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53">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w:t>
              </w:r>
              <w:r w:rsidRPr="00AB742F">
                <w:rPr>
                  <w:rFonts w:ascii="Times New Roman" w:hAnsi="Times New Roman"/>
                  <w:color w:val="0000FF"/>
                  <w:u w:val="single"/>
                  <w:lang w:val="ru-RU"/>
                </w:rPr>
                <w:t>87</w:t>
              </w:r>
              <w:r>
                <w:rPr>
                  <w:rFonts w:ascii="Times New Roman" w:hAnsi="Times New Roman"/>
                  <w:color w:val="0000FF"/>
                  <w:u w:val="single"/>
                </w:rPr>
                <w:t>ee</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lastRenderedPageBreak/>
              <w:t>25</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Средства массовой информации (интернет, использование интернета)</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6.03</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54">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ca</w:t>
              </w:r>
              <w:r w:rsidRPr="00AB742F">
                <w:rPr>
                  <w:rFonts w:ascii="Times New Roman" w:hAnsi="Times New Roman"/>
                  <w:color w:val="0000FF"/>
                  <w:u w:val="single"/>
                  <w:lang w:val="ru-RU"/>
                </w:rPr>
                <w:t>5</w:t>
              </w:r>
              <w:r>
                <w:rPr>
                  <w:rFonts w:ascii="Times New Roman" w:hAnsi="Times New Roman"/>
                  <w:color w:val="0000FF"/>
                  <w:u w:val="single"/>
                </w:rPr>
                <w:t>a</w:t>
              </w:r>
              <w:r w:rsidRPr="00AB742F">
                <w:rPr>
                  <w:rFonts w:ascii="Times New Roman" w:hAnsi="Times New Roman"/>
                  <w:color w:val="0000FF"/>
                  <w:u w:val="single"/>
                  <w:lang w:val="ru-RU"/>
                </w:rPr>
                <w:t>8</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26</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Средства массовой информации (телевидение, пресса)</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13.03</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00"/>
                <w:sz w:val="24"/>
                <w:lang w:val="ru-RU"/>
              </w:rPr>
            </w:pPr>
            <w:r w:rsidRPr="00AB742F">
              <w:rPr>
                <w:rFonts w:ascii="Times New Roman" w:hAnsi="Times New Roman"/>
                <w:color w:val="000000"/>
                <w:sz w:val="24"/>
                <w:lang w:val="ru-RU"/>
              </w:rPr>
              <w:t xml:space="preserve">Биоблиотека ЦОК </w:t>
            </w:r>
          </w:p>
          <w:p w:rsidR="00AB742F" w:rsidRPr="00AB742F" w:rsidRDefault="000F01E0" w:rsidP="000F01E0">
            <w:pPr>
              <w:spacing w:after="0"/>
              <w:ind w:left="135"/>
              <w:rPr>
                <w:rFonts w:ascii="Times New Roman" w:hAnsi="Times New Roman"/>
                <w:color w:val="000000"/>
                <w:sz w:val="24"/>
                <w:lang w:val="ru-RU"/>
              </w:rPr>
            </w:pPr>
            <w:hyperlink r:id="rId655">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/863</w:t>
              </w:r>
              <w:r w:rsidR="00AB742F">
                <w:rPr>
                  <w:rFonts w:ascii="Times New Roman" w:hAnsi="Times New Roman"/>
                  <w:color w:val="0000FF"/>
                  <w:u w:val="single"/>
                </w:rPr>
                <w:t>ca</w:t>
              </w:r>
              <w:r w:rsidR="00AB742F" w:rsidRPr="00AB742F">
                <w:rPr>
                  <w:rFonts w:ascii="Times New Roman" w:hAnsi="Times New Roman"/>
                  <w:color w:val="0000FF"/>
                  <w:u w:val="single"/>
                  <w:lang w:val="ru-RU"/>
                </w:rPr>
                <w:t>8</w:t>
              </w:r>
              <w:r w:rsidR="00AB742F">
                <w:rPr>
                  <w:rFonts w:ascii="Times New Roman" w:hAnsi="Times New Roman"/>
                  <w:color w:val="0000FF"/>
                  <w:u w:val="single"/>
                </w:rPr>
                <w:t>fa</w:t>
              </w:r>
            </w:hyperlink>
          </w:p>
          <w:p w:rsidR="00AB742F" w:rsidRPr="00AB742F" w:rsidRDefault="000F01E0" w:rsidP="000F01E0">
            <w:pPr>
              <w:spacing w:after="0"/>
              <w:ind w:left="135"/>
              <w:rPr>
                <w:lang w:val="ru-RU"/>
              </w:rPr>
            </w:pPr>
            <w:hyperlink r:id="rId656">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/863</w:t>
              </w:r>
              <w:r w:rsidR="00AB742F">
                <w:rPr>
                  <w:rFonts w:ascii="Times New Roman" w:hAnsi="Times New Roman"/>
                  <w:color w:val="0000FF"/>
                  <w:u w:val="single"/>
                </w:rPr>
                <w:t>ca</w:t>
              </w:r>
              <w:r w:rsidR="00AB742F" w:rsidRPr="00AB742F">
                <w:rPr>
                  <w:rFonts w:ascii="Times New Roman" w:hAnsi="Times New Roman"/>
                  <w:color w:val="0000FF"/>
                  <w:u w:val="single"/>
                  <w:lang w:val="ru-RU"/>
                </w:rPr>
                <w:t>706</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27</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Обобщение и контроль по теме "Средства массовой информации (телевидение, радио, пресса, Интернет)"</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20.03</w:t>
            </w:r>
          </w:p>
        </w:tc>
        <w:tc>
          <w:tcPr>
            <w:tcW w:w="3130" w:type="dxa"/>
            <w:tcMar>
              <w:top w:w="50" w:type="dxa"/>
              <w:left w:w="100" w:type="dxa"/>
            </w:tcMar>
            <w:vAlign w:val="center"/>
          </w:tcPr>
          <w:p w:rsidR="00AB742F" w:rsidRPr="00692D2D" w:rsidRDefault="000F01E0" w:rsidP="000F01E0">
            <w:pPr>
              <w:spacing w:after="0"/>
              <w:ind w:left="135"/>
              <w:rPr>
                <w:lang w:val="ru-RU"/>
              </w:rPr>
            </w:pPr>
            <w:hyperlink r:id="rId657">
              <w:r w:rsidR="00AB742F">
                <w:rPr>
                  <w:rFonts w:ascii="Times New Roman" w:hAnsi="Times New Roman"/>
                  <w:color w:val="0000FF"/>
                  <w:u w:val="single"/>
                </w:rPr>
                <w:t>https</w:t>
              </w:r>
              <w:r w:rsidR="00AB742F" w:rsidRPr="00692D2D">
                <w:rPr>
                  <w:rFonts w:ascii="Times New Roman" w:hAnsi="Times New Roman"/>
                  <w:color w:val="0000FF"/>
                  <w:u w:val="single"/>
                  <w:lang w:val="ru-RU"/>
                </w:rPr>
                <w:t>://</w:t>
              </w:r>
              <w:r w:rsidR="00AB742F">
                <w:rPr>
                  <w:rFonts w:ascii="Times New Roman" w:hAnsi="Times New Roman"/>
                  <w:color w:val="0000FF"/>
                  <w:u w:val="single"/>
                </w:rPr>
                <w:t>resh</w:t>
              </w:r>
              <w:r w:rsidR="00AB742F" w:rsidRPr="00692D2D">
                <w:rPr>
                  <w:rFonts w:ascii="Times New Roman" w:hAnsi="Times New Roman"/>
                  <w:color w:val="0000FF"/>
                  <w:u w:val="single"/>
                  <w:lang w:val="ru-RU"/>
                </w:rPr>
                <w:t>.</w:t>
              </w:r>
              <w:r w:rsidR="00AB742F">
                <w:rPr>
                  <w:rFonts w:ascii="Times New Roman" w:hAnsi="Times New Roman"/>
                  <w:color w:val="0000FF"/>
                  <w:u w:val="single"/>
                </w:rPr>
                <w:t>edu</w:t>
              </w:r>
              <w:r w:rsidR="00AB742F" w:rsidRPr="00692D2D">
                <w:rPr>
                  <w:rFonts w:ascii="Times New Roman" w:hAnsi="Times New Roman"/>
                  <w:color w:val="0000FF"/>
                  <w:u w:val="single"/>
                  <w:lang w:val="ru-RU"/>
                </w:rPr>
                <w:t>.</w:t>
              </w:r>
              <w:r w:rsidR="00AB742F">
                <w:rPr>
                  <w:rFonts w:ascii="Times New Roman" w:hAnsi="Times New Roman"/>
                  <w:color w:val="0000FF"/>
                  <w:u w:val="single"/>
                </w:rPr>
                <w:t>ru</w:t>
              </w:r>
              <w:r w:rsidR="00AB742F" w:rsidRPr="00692D2D">
                <w:rPr>
                  <w:rFonts w:ascii="Times New Roman" w:hAnsi="Times New Roman"/>
                  <w:color w:val="0000FF"/>
                  <w:u w:val="single"/>
                  <w:lang w:val="ru-RU"/>
                </w:rPr>
                <w:t>/</w:t>
              </w:r>
              <w:r w:rsidR="00AB742F">
                <w:rPr>
                  <w:rFonts w:ascii="Times New Roman" w:hAnsi="Times New Roman"/>
                  <w:color w:val="0000FF"/>
                  <w:u w:val="single"/>
                </w:rPr>
                <w:t>subject</w:t>
              </w:r>
              <w:r w:rsidR="00AB742F" w:rsidRPr="00692D2D">
                <w:rPr>
                  <w:rFonts w:ascii="Times New Roman" w:hAnsi="Times New Roman"/>
                  <w:color w:val="0000FF"/>
                  <w:u w:val="single"/>
                  <w:lang w:val="ru-RU"/>
                </w:rPr>
                <w:t>/11/9/</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28</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Родная страна и страна (страны) изучаемого языка (праздники и традиции, достопримечательности, мой город, село)</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3.04</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58">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cb</w:t>
              </w:r>
              <w:r w:rsidRPr="00AB742F">
                <w:rPr>
                  <w:rFonts w:ascii="Times New Roman" w:hAnsi="Times New Roman"/>
                  <w:color w:val="0000FF"/>
                  <w:u w:val="single"/>
                  <w:lang w:val="ru-RU"/>
                </w:rPr>
                <w:t>598</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29</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Родная страна и страна (страны) изучаемого языка (памятные даты, достопримечательности, мифы и легенды, историческое наследие)</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10.04</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59">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cba</w:t>
              </w:r>
              <w:r w:rsidRPr="00AB742F">
                <w:rPr>
                  <w:rFonts w:ascii="Times New Roman" w:hAnsi="Times New Roman"/>
                  <w:color w:val="0000FF"/>
                  <w:u w:val="single"/>
                  <w:lang w:val="ru-RU"/>
                </w:rPr>
                <w:t>34</w:t>
              </w:r>
            </w:hyperlink>
          </w:p>
          <w:p w:rsidR="00AB742F" w:rsidRPr="00AB742F" w:rsidRDefault="000F01E0" w:rsidP="000F01E0">
            <w:pPr>
              <w:spacing w:after="0"/>
              <w:ind w:left="135"/>
              <w:rPr>
                <w:lang w:val="ru-RU"/>
              </w:rPr>
            </w:pPr>
            <w:hyperlink r:id="rId660" w:history="1">
              <w:r w:rsidR="00AB742F" w:rsidRPr="00F54B7B">
                <w:rPr>
                  <w:rStyle w:val="ab"/>
                  <w:rFonts w:ascii="Times New Roman" w:hAnsi="Times New Roman"/>
                </w:rPr>
                <w:t>https</w:t>
              </w:r>
              <w:r w:rsidR="00AB742F" w:rsidRPr="00AB742F">
                <w:rPr>
                  <w:rStyle w:val="ab"/>
                  <w:rFonts w:ascii="Times New Roman" w:hAnsi="Times New Roman"/>
                  <w:lang w:val="ru-RU"/>
                </w:rPr>
                <w:t>://</w:t>
              </w:r>
              <w:r w:rsidR="00AB742F" w:rsidRPr="00F54B7B">
                <w:rPr>
                  <w:rStyle w:val="ab"/>
                  <w:rFonts w:ascii="Times New Roman" w:hAnsi="Times New Roman"/>
                </w:rPr>
                <w:t>m</w:t>
              </w:r>
              <w:r w:rsidR="00AB742F" w:rsidRPr="00AB742F">
                <w:rPr>
                  <w:rStyle w:val="ab"/>
                  <w:rFonts w:ascii="Times New Roman" w:hAnsi="Times New Roman"/>
                  <w:lang w:val="ru-RU"/>
                </w:rPr>
                <w:t>.</w:t>
              </w:r>
              <w:r w:rsidR="00AB742F" w:rsidRPr="00F54B7B">
                <w:rPr>
                  <w:rStyle w:val="ab"/>
                  <w:rFonts w:ascii="Times New Roman" w:hAnsi="Times New Roman"/>
                </w:rPr>
                <w:t>edsoo</w:t>
              </w:r>
              <w:r w:rsidR="00AB742F" w:rsidRPr="00AB742F">
                <w:rPr>
                  <w:rStyle w:val="ab"/>
                  <w:rFonts w:ascii="Times New Roman" w:hAnsi="Times New Roman"/>
                  <w:lang w:val="ru-RU"/>
                </w:rPr>
                <w:t>.</w:t>
              </w:r>
              <w:r w:rsidR="00AB742F" w:rsidRPr="00F54B7B">
                <w:rPr>
                  <w:rStyle w:val="ab"/>
                  <w:rFonts w:ascii="Times New Roman" w:hAnsi="Times New Roman"/>
                </w:rPr>
                <w:t>ru</w:t>
              </w:r>
              <w:r w:rsidR="00AB742F" w:rsidRPr="00AB742F">
                <w:rPr>
                  <w:rStyle w:val="ab"/>
                  <w:rFonts w:ascii="Times New Roman" w:hAnsi="Times New Roman"/>
                  <w:lang w:val="ru-RU"/>
                </w:rPr>
                <w:t>/863</w:t>
              </w:r>
              <w:r w:rsidR="00AB742F" w:rsidRPr="00F54B7B">
                <w:rPr>
                  <w:rStyle w:val="ab"/>
                  <w:rFonts w:ascii="Times New Roman" w:hAnsi="Times New Roman"/>
                </w:rPr>
                <w:t>cb</w:t>
              </w:r>
              <w:r w:rsidR="00AB742F" w:rsidRPr="00AB742F">
                <w:rPr>
                  <w:rStyle w:val="ab"/>
                  <w:rFonts w:ascii="Times New Roman" w:hAnsi="Times New Roman"/>
                  <w:lang w:val="ru-RU"/>
                </w:rPr>
                <w:t>70</w:t>
              </w:r>
              <w:r w:rsidR="00AB742F" w:rsidRPr="00F54B7B">
                <w:rPr>
                  <w:rStyle w:val="ab"/>
                  <w:rFonts w:ascii="Times New Roman" w:hAnsi="Times New Roman"/>
                </w:rPr>
                <w:t>a</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30</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Родная страна и страна (страны) изучаемого языка (фольклор, музеи, картинные галереи, известные и популярные места, экстренные службы)</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17.04</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61">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cb</w:t>
              </w:r>
              <w:r w:rsidRPr="00AB742F">
                <w:rPr>
                  <w:rFonts w:ascii="Times New Roman" w:hAnsi="Times New Roman"/>
                  <w:color w:val="0000FF"/>
                  <w:u w:val="single"/>
                  <w:lang w:val="ru-RU"/>
                </w:rPr>
                <w:t>8</w:t>
              </w:r>
              <w:r>
                <w:rPr>
                  <w:rFonts w:ascii="Times New Roman" w:hAnsi="Times New Roman"/>
                  <w:color w:val="0000FF"/>
                  <w:u w:val="single"/>
                </w:rPr>
                <w:t>d</w:t>
              </w:r>
              <w:r w:rsidRPr="00AB742F">
                <w:rPr>
                  <w:rFonts w:ascii="Times New Roman" w:hAnsi="Times New Roman"/>
                  <w:color w:val="0000FF"/>
                  <w:u w:val="single"/>
                  <w:lang w:val="ru-RU"/>
                </w:rPr>
                <w:t>6</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31</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Выдающиеся люди родной страны и страны (стран) изучаемого языка (художники,  учёные)</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24.04</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62">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cc</w:t>
              </w:r>
              <w:r w:rsidRPr="00AB742F">
                <w:rPr>
                  <w:rFonts w:ascii="Times New Roman" w:hAnsi="Times New Roman"/>
                  <w:color w:val="0000FF"/>
                  <w:u w:val="single"/>
                  <w:lang w:val="ru-RU"/>
                </w:rPr>
                <w:t>0</w:t>
              </w:r>
              <w:r>
                <w:rPr>
                  <w:rFonts w:ascii="Times New Roman" w:hAnsi="Times New Roman"/>
                  <w:color w:val="0000FF"/>
                  <w:u w:val="single"/>
                </w:rPr>
                <w:t>ec</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lastRenderedPageBreak/>
              <w:t>32</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Выдающиеся люди родной страны и страны (стран) изучаемого языка (музыканты, писатели, поэты)</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8.05</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63">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cbcf</w:t>
              </w:r>
              <w:r w:rsidRPr="00AB742F">
                <w:rPr>
                  <w:rFonts w:ascii="Times New Roman" w:hAnsi="Times New Roman"/>
                  <w:color w:val="0000FF"/>
                  <w:u w:val="single"/>
                  <w:lang w:val="ru-RU"/>
                </w:rPr>
                <w:t>0</w:t>
              </w:r>
            </w:hyperlink>
          </w:p>
          <w:p w:rsidR="00AB742F" w:rsidRPr="00AB742F" w:rsidRDefault="000F01E0" w:rsidP="000F01E0">
            <w:pPr>
              <w:spacing w:after="0"/>
              <w:ind w:left="135"/>
              <w:rPr>
                <w:lang w:val="ru-RU"/>
              </w:rPr>
            </w:pPr>
            <w:hyperlink r:id="rId664">
              <w:r w:rsidR="00AB742F">
                <w:rPr>
                  <w:rFonts w:ascii="Times New Roman" w:hAnsi="Times New Roman"/>
                  <w:color w:val="0000FF"/>
                  <w:u w:val="single"/>
                </w:rPr>
                <w:t>https</w:t>
              </w:r>
              <w:r w:rsidR="00AB742F" w:rsidRPr="00AB742F">
                <w:rPr>
                  <w:rFonts w:ascii="Times New Roman" w:hAnsi="Times New Roman"/>
                  <w:color w:val="0000FF"/>
                  <w:u w:val="single"/>
                  <w:lang w:val="ru-RU"/>
                </w:rPr>
                <w:t>://</w:t>
              </w:r>
              <w:r w:rsidR="00AB742F">
                <w:rPr>
                  <w:rFonts w:ascii="Times New Roman" w:hAnsi="Times New Roman"/>
                  <w:color w:val="0000FF"/>
                  <w:u w:val="single"/>
                </w:rPr>
                <w:t>m</w:t>
              </w:r>
              <w:r w:rsidR="00AB742F" w:rsidRPr="00AB742F">
                <w:rPr>
                  <w:rFonts w:ascii="Times New Roman" w:hAnsi="Times New Roman"/>
                  <w:color w:val="0000FF"/>
                  <w:u w:val="single"/>
                  <w:lang w:val="ru-RU"/>
                </w:rPr>
                <w:t>.</w:t>
              </w:r>
              <w:r w:rsidR="00AB742F">
                <w:rPr>
                  <w:rFonts w:ascii="Times New Roman" w:hAnsi="Times New Roman"/>
                  <w:color w:val="0000FF"/>
                  <w:u w:val="single"/>
                </w:rPr>
                <w:t>edsoo</w:t>
              </w:r>
              <w:r w:rsidR="00AB742F" w:rsidRPr="00AB742F">
                <w:rPr>
                  <w:rFonts w:ascii="Times New Roman" w:hAnsi="Times New Roman"/>
                  <w:color w:val="0000FF"/>
                  <w:u w:val="single"/>
                  <w:lang w:val="ru-RU"/>
                </w:rPr>
                <w:t>.</w:t>
              </w:r>
              <w:r w:rsidR="00AB742F">
                <w:rPr>
                  <w:rFonts w:ascii="Times New Roman" w:hAnsi="Times New Roman"/>
                  <w:color w:val="0000FF"/>
                  <w:u w:val="single"/>
                </w:rPr>
                <w:t>ru</w:t>
              </w:r>
              <w:r w:rsidR="00AB742F" w:rsidRPr="00AB742F">
                <w:rPr>
                  <w:rFonts w:ascii="Times New Roman" w:hAnsi="Times New Roman"/>
                  <w:color w:val="0000FF"/>
                  <w:u w:val="single"/>
                  <w:lang w:val="ru-RU"/>
                </w:rPr>
                <w:t>/863</w:t>
              </w:r>
              <w:r w:rsidR="00AB742F">
                <w:rPr>
                  <w:rFonts w:ascii="Times New Roman" w:hAnsi="Times New Roman"/>
                  <w:color w:val="0000FF"/>
                  <w:u w:val="single"/>
                </w:rPr>
                <w:t>cbba</w:t>
              </w:r>
              <w:r w:rsidR="00AB742F" w:rsidRPr="00AB742F">
                <w:rPr>
                  <w:rFonts w:ascii="Times New Roman" w:hAnsi="Times New Roman"/>
                  <w:color w:val="0000FF"/>
                  <w:u w:val="single"/>
                  <w:lang w:val="ru-RU"/>
                </w:rPr>
                <w:t>6</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33</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Выдающиеся люди родной страны и страны (стран) изучаемого языка (мой пример для подражания,  спортсмены, исторические личности)</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15.05</w:t>
            </w:r>
          </w:p>
        </w:tc>
        <w:tc>
          <w:tcPr>
            <w:tcW w:w="3130" w:type="dxa"/>
            <w:tcMar>
              <w:top w:w="50" w:type="dxa"/>
              <w:left w:w="100" w:type="dxa"/>
            </w:tcMar>
            <w:vAlign w:val="center"/>
          </w:tcPr>
          <w:p w:rsidR="00AB742F" w:rsidRPr="00AB742F" w:rsidRDefault="00AB742F" w:rsidP="000F01E0">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65">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cbed</w:t>
              </w:r>
              <w:r w:rsidRPr="00AB742F">
                <w:rPr>
                  <w:rFonts w:ascii="Times New Roman" w:hAnsi="Times New Roman"/>
                  <w:color w:val="0000FF"/>
                  <w:u w:val="single"/>
                  <w:lang w:val="ru-RU"/>
                </w:rPr>
                <w:t>0</w:t>
              </w:r>
            </w:hyperlink>
          </w:p>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66">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cc</w:t>
              </w:r>
              <w:r w:rsidRPr="00AB742F">
                <w:rPr>
                  <w:rFonts w:ascii="Times New Roman" w:hAnsi="Times New Roman"/>
                  <w:color w:val="0000FF"/>
                  <w:u w:val="single"/>
                  <w:lang w:val="ru-RU"/>
                </w:rPr>
                <w:t>43</w:t>
              </w:r>
              <w:r>
                <w:rPr>
                  <w:rFonts w:ascii="Times New Roman" w:hAnsi="Times New Roman"/>
                  <w:color w:val="0000FF"/>
                  <w:u w:val="single"/>
                </w:rPr>
                <w:t>e</w:t>
              </w:r>
            </w:hyperlink>
          </w:p>
        </w:tc>
      </w:tr>
      <w:tr w:rsidR="00AB742F" w:rsidRPr="000F01E0" w:rsidTr="000F01E0">
        <w:trPr>
          <w:trHeight w:val="144"/>
          <w:tblCellSpacing w:w="20" w:type="nil"/>
        </w:trPr>
        <w:tc>
          <w:tcPr>
            <w:tcW w:w="937" w:type="dxa"/>
            <w:tcMar>
              <w:top w:w="50" w:type="dxa"/>
              <w:left w:w="100" w:type="dxa"/>
            </w:tcMar>
            <w:vAlign w:val="center"/>
          </w:tcPr>
          <w:p w:rsidR="00AB742F" w:rsidRDefault="00AB742F" w:rsidP="000F01E0">
            <w:pPr>
              <w:spacing w:after="0"/>
            </w:pPr>
            <w:r>
              <w:rPr>
                <w:rFonts w:ascii="Times New Roman" w:hAnsi="Times New Roman"/>
                <w:color w:val="000000"/>
                <w:sz w:val="24"/>
              </w:rPr>
              <w:t>34</w:t>
            </w:r>
          </w:p>
        </w:tc>
        <w:tc>
          <w:tcPr>
            <w:tcW w:w="3928"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Обобщение и контроль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rsidR="00AB742F" w:rsidRDefault="00AB742F" w:rsidP="000F01E0">
            <w:pPr>
              <w:spacing w:after="0"/>
              <w:ind w:left="135"/>
              <w:jc w:val="center"/>
            </w:pPr>
            <w:r w:rsidRPr="00AB7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B742F" w:rsidRDefault="00AB742F" w:rsidP="000F01E0">
            <w:pPr>
              <w:spacing w:after="0"/>
              <w:ind w:left="135"/>
              <w:jc w:val="center"/>
            </w:pPr>
          </w:p>
        </w:tc>
        <w:tc>
          <w:tcPr>
            <w:tcW w:w="1347" w:type="dxa"/>
            <w:tcMar>
              <w:top w:w="50" w:type="dxa"/>
              <w:left w:w="100" w:type="dxa"/>
            </w:tcMar>
            <w:vAlign w:val="center"/>
          </w:tcPr>
          <w:p w:rsidR="00AB742F" w:rsidRPr="00AB742F" w:rsidRDefault="00AB742F" w:rsidP="000F01E0">
            <w:pPr>
              <w:spacing w:after="0"/>
              <w:ind w:left="135"/>
              <w:rPr>
                <w:rFonts w:ascii="Times New Roman" w:hAnsi="Times New Roman" w:cs="Times New Roman"/>
                <w:sz w:val="24"/>
                <w:szCs w:val="24"/>
                <w:lang w:val="ru-RU"/>
              </w:rPr>
            </w:pPr>
            <w:r w:rsidRPr="00AB742F">
              <w:rPr>
                <w:rFonts w:ascii="Times New Roman" w:hAnsi="Times New Roman" w:cs="Times New Roman"/>
                <w:sz w:val="24"/>
                <w:szCs w:val="24"/>
                <w:lang w:val="ru-RU"/>
              </w:rPr>
              <w:t>22.05</w:t>
            </w:r>
          </w:p>
        </w:tc>
        <w:tc>
          <w:tcPr>
            <w:tcW w:w="3130" w:type="dxa"/>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 xml:space="preserve">Биоблиотека ЦОК </w:t>
            </w:r>
            <w:hyperlink r:id="rId667">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cc</w:t>
              </w:r>
              <w:r w:rsidRPr="00AB742F">
                <w:rPr>
                  <w:rFonts w:ascii="Times New Roman" w:hAnsi="Times New Roman"/>
                  <w:color w:val="0000FF"/>
                  <w:u w:val="single"/>
                  <w:lang w:val="ru-RU"/>
                </w:rPr>
                <w:t>8</w:t>
              </w:r>
              <w:r>
                <w:rPr>
                  <w:rFonts w:ascii="Times New Roman" w:hAnsi="Times New Roman"/>
                  <w:color w:val="0000FF"/>
                  <w:u w:val="single"/>
                </w:rPr>
                <w:t>f</w:t>
              </w:r>
              <w:r w:rsidRPr="00AB742F">
                <w:rPr>
                  <w:rFonts w:ascii="Times New Roman" w:hAnsi="Times New Roman"/>
                  <w:color w:val="0000FF"/>
                  <w:u w:val="single"/>
                  <w:lang w:val="ru-RU"/>
                </w:rPr>
                <w:t>8</w:t>
              </w:r>
            </w:hyperlink>
          </w:p>
        </w:tc>
      </w:tr>
      <w:tr w:rsidR="00AB742F" w:rsidTr="000F01E0">
        <w:trPr>
          <w:trHeight w:val="144"/>
          <w:tblCellSpacing w:w="20" w:type="nil"/>
        </w:trPr>
        <w:tc>
          <w:tcPr>
            <w:tcW w:w="0" w:type="auto"/>
            <w:gridSpan w:val="2"/>
            <w:tcMar>
              <w:top w:w="50" w:type="dxa"/>
              <w:left w:w="100" w:type="dxa"/>
            </w:tcMar>
            <w:vAlign w:val="center"/>
          </w:tcPr>
          <w:p w:rsidR="00AB742F" w:rsidRPr="00AB742F" w:rsidRDefault="00AB742F" w:rsidP="000F01E0">
            <w:pPr>
              <w:spacing w:after="0"/>
              <w:ind w:left="135"/>
              <w:rPr>
                <w:lang w:val="ru-RU"/>
              </w:rPr>
            </w:pPr>
            <w:r w:rsidRPr="00AB742F">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AB742F" w:rsidRDefault="00AB742F" w:rsidP="000F01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742F" w:rsidRDefault="00AB742F" w:rsidP="000F01E0"/>
        </w:tc>
      </w:tr>
    </w:tbl>
    <w:p w:rsidR="00AB742F" w:rsidRDefault="00AB742F" w:rsidP="00AB742F">
      <w:pPr>
        <w:ind w:firstLine="708"/>
      </w:pPr>
    </w:p>
    <w:p w:rsidR="00F416FF" w:rsidRPr="00AB742F" w:rsidRDefault="00F416FF" w:rsidP="00AB742F">
      <w:pPr>
        <w:tabs>
          <w:tab w:val="left" w:pos="760"/>
        </w:tabs>
        <w:sectPr w:rsidR="00F416FF" w:rsidRPr="00AB742F">
          <w:pgSz w:w="16383" w:h="11906" w:orient="landscape"/>
          <w:pgMar w:top="1134" w:right="850" w:bottom="1134" w:left="1701" w:header="720" w:footer="720" w:gutter="0"/>
          <w:cols w:space="720"/>
        </w:sectPr>
      </w:pPr>
    </w:p>
    <w:p w:rsidR="00F416FF" w:rsidRDefault="00F416FF">
      <w:pPr>
        <w:sectPr w:rsidR="00F416FF">
          <w:pgSz w:w="16383" w:h="11906" w:orient="landscape"/>
          <w:pgMar w:top="1134" w:right="850" w:bottom="1134" w:left="1701" w:header="720" w:footer="720" w:gutter="0"/>
          <w:cols w:space="720"/>
        </w:sectPr>
      </w:pPr>
    </w:p>
    <w:p w:rsidR="00F416FF" w:rsidRPr="000826BD" w:rsidRDefault="00F416FF" w:rsidP="000826BD">
      <w:pPr>
        <w:spacing w:after="0" w:line="480" w:lineRule="auto"/>
        <w:rPr>
          <w:lang w:val="ru-RU"/>
        </w:rPr>
      </w:pPr>
      <w:bookmarkStart w:id="12" w:name="block-6935440"/>
      <w:bookmarkEnd w:id="10"/>
    </w:p>
    <w:p w:rsidR="000826BD" w:rsidRPr="000826BD" w:rsidRDefault="00FC1327" w:rsidP="000826BD">
      <w:pPr>
        <w:spacing w:after="0"/>
        <w:ind w:left="120"/>
        <w:rPr>
          <w:lang w:val="ru-RU"/>
        </w:rPr>
      </w:pPr>
      <w:r w:rsidRPr="000826BD">
        <w:rPr>
          <w:rFonts w:ascii="Times New Roman" w:hAnsi="Times New Roman"/>
          <w:color w:val="000000"/>
          <w:sz w:val="28"/>
          <w:lang w:val="ru-RU"/>
        </w:rPr>
        <w:t>​‌‌​</w:t>
      </w:r>
      <w:r w:rsidR="000826BD" w:rsidRPr="000826BD">
        <w:rPr>
          <w:rFonts w:ascii="Times New Roman" w:hAnsi="Times New Roman"/>
          <w:b/>
          <w:color w:val="000000"/>
          <w:sz w:val="28"/>
          <w:lang w:val="ru-RU"/>
        </w:rPr>
        <w:t xml:space="preserve"> УЧЕБНО-МЕТОДИЧЕСКОЕ ОБЕСПЕЧЕНИЕ ОБРАЗОВАТЕЛЬНОГО ПРОЦЕССА</w:t>
      </w:r>
    </w:p>
    <w:p w:rsidR="000826BD" w:rsidRPr="000826BD" w:rsidRDefault="000826BD" w:rsidP="000826BD">
      <w:pPr>
        <w:spacing w:after="0" w:line="480" w:lineRule="auto"/>
        <w:ind w:left="120"/>
        <w:rPr>
          <w:lang w:val="ru-RU"/>
        </w:rPr>
      </w:pPr>
      <w:r w:rsidRPr="000826BD">
        <w:rPr>
          <w:rFonts w:ascii="Times New Roman" w:hAnsi="Times New Roman"/>
          <w:b/>
          <w:color w:val="000000"/>
          <w:sz w:val="28"/>
          <w:lang w:val="ru-RU"/>
        </w:rPr>
        <w:t>ОБЯЗАТЕЛЬНЫЕ УЧЕБНЫЕ МАТЕРИАЛЫ ДЛЯ УЧЕНИКА</w:t>
      </w:r>
    </w:p>
    <w:p w:rsidR="000826BD" w:rsidRPr="00692D2D" w:rsidRDefault="000826BD" w:rsidP="006E6A64">
      <w:pPr>
        <w:spacing w:after="0" w:line="480" w:lineRule="auto"/>
        <w:ind w:left="120"/>
        <w:rPr>
          <w:lang w:val="ru-RU"/>
        </w:rPr>
      </w:pPr>
      <w:r w:rsidRPr="000826BD">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0826BD">
        <w:rPr>
          <w:sz w:val="28"/>
          <w:lang w:val="ru-RU"/>
        </w:rPr>
        <w:br/>
      </w:r>
      <w:r w:rsidRPr="000826BD">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0826BD">
        <w:rPr>
          <w:sz w:val="28"/>
          <w:lang w:val="ru-RU"/>
        </w:rPr>
        <w:br/>
      </w:r>
      <w:r w:rsidRPr="000826BD">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0826BD">
        <w:rPr>
          <w:sz w:val="28"/>
          <w:lang w:val="ru-RU"/>
        </w:rPr>
        <w:br/>
      </w:r>
      <w:r w:rsidRPr="000826BD">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0826BD">
        <w:rPr>
          <w:sz w:val="28"/>
          <w:lang w:val="ru-RU"/>
        </w:rPr>
        <w:br/>
      </w:r>
      <w:bookmarkStart w:id="13" w:name="7f15dba0-00fd-49d0-b67a-95c93bc257e6"/>
      <w:r w:rsidRPr="000826BD">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13"/>
      <w:r w:rsidR="006E6A64">
        <w:rPr>
          <w:rFonts w:ascii="Times New Roman" w:hAnsi="Times New Roman"/>
          <w:color w:val="000000"/>
          <w:sz w:val="28"/>
          <w:lang w:val="ru-RU"/>
        </w:rPr>
        <w:t>‌</w:t>
      </w:r>
    </w:p>
    <w:p w:rsidR="000826BD" w:rsidRPr="00692D2D" w:rsidRDefault="000826BD" w:rsidP="000826BD">
      <w:pPr>
        <w:spacing w:after="0" w:line="480" w:lineRule="auto"/>
        <w:ind w:left="120"/>
        <w:rPr>
          <w:lang w:val="ru-RU"/>
        </w:rPr>
      </w:pPr>
      <w:r w:rsidRPr="00692D2D">
        <w:rPr>
          <w:rFonts w:ascii="Times New Roman" w:hAnsi="Times New Roman"/>
          <w:b/>
          <w:color w:val="000000"/>
          <w:sz w:val="28"/>
          <w:lang w:val="ru-RU"/>
        </w:rPr>
        <w:t>МЕТОДИЧЕСКИЕ МАТЕРИАЛЫ ДЛЯ УЧИТЕЛЯ</w:t>
      </w:r>
    </w:p>
    <w:p w:rsidR="00F416FF" w:rsidRPr="000826BD" w:rsidRDefault="000826BD" w:rsidP="000826BD">
      <w:pPr>
        <w:spacing w:after="0" w:line="480" w:lineRule="auto"/>
        <w:ind w:left="120"/>
        <w:rPr>
          <w:lang w:val="ru-RU"/>
        </w:rPr>
      </w:pPr>
      <w:r w:rsidRPr="000826BD">
        <w:rPr>
          <w:rFonts w:ascii="Times New Roman" w:hAnsi="Times New Roman"/>
          <w:color w:val="000000"/>
          <w:sz w:val="28"/>
          <w:lang w:val="ru-RU"/>
        </w:rPr>
        <w:t>​‌• Английский язык, 5 класс, книга для учителя/ Ваулина Ю.Е., Дули Д., Подоляко О.Е. и другие, Акционерное общество «Издательство «Просвещение»</w:t>
      </w:r>
      <w:r w:rsidRPr="000826BD">
        <w:rPr>
          <w:sz w:val="28"/>
          <w:lang w:val="ru-RU"/>
        </w:rPr>
        <w:br/>
      </w:r>
      <w:r w:rsidRPr="000826BD">
        <w:rPr>
          <w:rFonts w:ascii="Times New Roman" w:hAnsi="Times New Roman"/>
          <w:color w:val="000000"/>
          <w:sz w:val="28"/>
          <w:lang w:val="ru-RU"/>
        </w:rPr>
        <w:t xml:space="preserve"> • Английский язык, 6 класс, книга для учителя/ Ваулина Ю.Е., Дули Д., Подоляко О.Е. и другие, Акционерное общество «Издательство «Просвещение»</w:t>
      </w:r>
      <w:r w:rsidRPr="000826BD">
        <w:rPr>
          <w:sz w:val="28"/>
          <w:lang w:val="ru-RU"/>
        </w:rPr>
        <w:br/>
      </w:r>
      <w:r w:rsidRPr="000826BD">
        <w:rPr>
          <w:rFonts w:ascii="Times New Roman" w:hAnsi="Times New Roman"/>
          <w:color w:val="000000"/>
          <w:sz w:val="28"/>
          <w:lang w:val="ru-RU"/>
        </w:rPr>
        <w:t xml:space="preserve"> • Английский язык, 7 класс, книга для</w:t>
      </w:r>
      <w:r>
        <w:rPr>
          <w:rFonts w:ascii="Times New Roman" w:hAnsi="Times New Roman"/>
          <w:color w:val="000000"/>
          <w:sz w:val="28"/>
          <w:lang w:val="ru-RU"/>
        </w:rPr>
        <w:t xml:space="preserve"> учителя/ Ваулина Ю.Е., Дули Д</w:t>
      </w:r>
    </w:p>
    <w:p w:rsidR="00F416FF" w:rsidRPr="000826BD" w:rsidRDefault="006E6A64">
      <w:pPr>
        <w:spacing w:after="0" w:line="480" w:lineRule="auto"/>
        <w:ind w:left="120"/>
        <w:rPr>
          <w:lang w:val="ru-RU"/>
        </w:rPr>
      </w:pPr>
      <w:r>
        <w:rPr>
          <w:rFonts w:ascii="Times New Roman" w:hAnsi="Times New Roman"/>
          <w:color w:val="000000"/>
          <w:sz w:val="28"/>
          <w:lang w:val="ru-RU"/>
        </w:rPr>
        <w:t>​</w:t>
      </w:r>
    </w:p>
    <w:p w:rsidR="00F416FF" w:rsidRPr="000826BD" w:rsidRDefault="00F416FF">
      <w:pPr>
        <w:spacing w:after="0"/>
        <w:ind w:left="120"/>
        <w:rPr>
          <w:lang w:val="ru-RU"/>
        </w:rPr>
      </w:pPr>
    </w:p>
    <w:p w:rsidR="00F416FF" w:rsidRPr="00AB742F" w:rsidRDefault="00FC1327" w:rsidP="00AB742F">
      <w:pPr>
        <w:spacing w:after="0" w:line="480" w:lineRule="auto"/>
        <w:ind w:left="120"/>
        <w:rPr>
          <w:lang w:val="ru-RU"/>
        </w:rPr>
      </w:pPr>
      <w:r w:rsidRPr="00FC1327">
        <w:rPr>
          <w:rFonts w:ascii="Times New Roman" w:hAnsi="Times New Roman"/>
          <w:b/>
          <w:color w:val="000000"/>
          <w:sz w:val="28"/>
          <w:lang w:val="ru-RU"/>
        </w:rPr>
        <w:t>ЦИФРОВЫЕ ОБРАЗОВАТЕЛЬНЫЕ РЕСУРСЫ И РЕСУРСЫ СЕТИ ИНТЕРНЕТ</w:t>
      </w:r>
    </w:p>
    <w:p w:rsidR="00AB742F" w:rsidRPr="00AB742F" w:rsidRDefault="00AB742F" w:rsidP="00AB742F">
      <w:pPr>
        <w:spacing w:after="0"/>
        <w:ind w:left="135"/>
        <w:rPr>
          <w:rFonts w:ascii="Times New Roman" w:hAnsi="Times New Roman"/>
          <w:color w:val="0000FF"/>
          <w:u w:val="single"/>
          <w:lang w:val="ru-RU"/>
        </w:rPr>
      </w:pPr>
      <w:r w:rsidRPr="00AB742F">
        <w:rPr>
          <w:rFonts w:ascii="Times New Roman" w:hAnsi="Times New Roman"/>
          <w:color w:val="000000"/>
          <w:sz w:val="24"/>
          <w:lang w:val="ru-RU"/>
        </w:rPr>
        <w:t xml:space="preserve">Биоблиотека ЦОК </w:t>
      </w:r>
      <w:hyperlink r:id="rId668">
        <w:r>
          <w:rPr>
            <w:rFonts w:ascii="Times New Roman" w:hAnsi="Times New Roman"/>
            <w:color w:val="0000FF"/>
            <w:u w:val="single"/>
          </w:rPr>
          <w:t>https</w:t>
        </w:r>
        <w:r w:rsidRPr="00AB742F">
          <w:rPr>
            <w:rFonts w:ascii="Times New Roman" w:hAnsi="Times New Roman"/>
            <w:color w:val="0000FF"/>
            <w:u w:val="single"/>
            <w:lang w:val="ru-RU"/>
          </w:rPr>
          <w:t>://</w:t>
        </w:r>
        <w:r>
          <w:rPr>
            <w:rFonts w:ascii="Times New Roman" w:hAnsi="Times New Roman"/>
            <w:color w:val="0000FF"/>
            <w:u w:val="single"/>
          </w:rPr>
          <w:t>m</w:t>
        </w:r>
        <w:r w:rsidRPr="00AB742F">
          <w:rPr>
            <w:rFonts w:ascii="Times New Roman" w:hAnsi="Times New Roman"/>
            <w:color w:val="0000FF"/>
            <w:u w:val="single"/>
            <w:lang w:val="ru-RU"/>
          </w:rPr>
          <w:t>.</w:t>
        </w:r>
        <w:r>
          <w:rPr>
            <w:rFonts w:ascii="Times New Roman" w:hAnsi="Times New Roman"/>
            <w:color w:val="0000FF"/>
            <w:u w:val="single"/>
          </w:rPr>
          <w:t>edsoo</w:t>
        </w:r>
        <w:r w:rsidRPr="00AB742F">
          <w:rPr>
            <w:rFonts w:ascii="Times New Roman" w:hAnsi="Times New Roman"/>
            <w:color w:val="0000FF"/>
            <w:u w:val="single"/>
            <w:lang w:val="ru-RU"/>
          </w:rPr>
          <w:t>.</w:t>
        </w:r>
        <w:r>
          <w:rPr>
            <w:rFonts w:ascii="Times New Roman" w:hAnsi="Times New Roman"/>
            <w:color w:val="0000FF"/>
            <w:u w:val="single"/>
          </w:rPr>
          <w:t>ru</w:t>
        </w:r>
        <w:r w:rsidRPr="00AB742F">
          <w:rPr>
            <w:rFonts w:ascii="Times New Roman" w:hAnsi="Times New Roman"/>
            <w:color w:val="0000FF"/>
            <w:u w:val="single"/>
            <w:lang w:val="ru-RU"/>
          </w:rPr>
          <w:t>/863</w:t>
        </w:r>
        <w:r>
          <w:rPr>
            <w:rFonts w:ascii="Times New Roman" w:hAnsi="Times New Roman"/>
            <w:color w:val="0000FF"/>
            <w:u w:val="single"/>
          </w:rPr>
          <w:t>cba</w:t>
        </w:r>
        <w:r w:rsidRPr="00AB742F">
          <w:rPr>
            <w:rFonts w:ascii="Times New Roman" w:hAnsi="Times New Roman"/>
            <w:color w:val="0000FF"/>
            <w:u w:val="single"/>
            <w:lang w:val="ru-RU"/>
          </w:rPr>
          <w:t>34</w:t>
        </w:r>
      </w:hyperlink>
    </w:p>
    <w:p w:rsidR="00F416FF" w:rsidRPr="00692D2D" w:rsidRDefault="000F01E0" w:rsidP="00AB742F">
      <w:pPr>
        <w:rPr>
          <w:lang w:val="ru-RU"/>
        </w:rPr>
        <w:sectPr w:rsidR="00F416FF" w:rsidRPr="00692D2D">
          <w:pgSz w:w="11906" w:h="16383"/>
          <w:pgMar w:top="1134" w:right="850" w:bottom="1134" w:left="1701" w:header="720" w:footer="720" w:gutter="0"/>
          <w:cols w:space="720"/>
        </w:sectPr>
      </w:pPr>
      <w:hyperlink r:id="rId669" w:history="1">
        <w:r w:rsidR="00AB742F" w:rsidRPr="00F54B7B">
          <w:rPr>
            <w:rStyle w:val="ab"/>
            <w:rFonts w:ascii="Times New Roman" w:hAnsi="Times New Roman"/>
          </w:rPr>
          <w:t>https</w:t>
        </w:r>
        <w:r w:rsidR="00AB742F" w:rsidRPr="00692D2D">
          <w:rPr>
            <w:rStyle w:val="ab"/>
            <w:rFonts w:ascii="Times New Roman" w:hAnsi="Times New Roman"/>
            <w:lang w:val="ru-RU"/>
          </w:rPr>
          <w:t>://</w:t>
        </w:r>
        <w:r w:rsidR="00AB742F" w:rsidRPr="00F54B7B">
          <w:rPr>
            <w:rStyle w:val="ab"/>
            <w:rFonts w:ascii="Times New Roman" w:hAnsi="Times New Roman"/>
          </w:rPr>
          <w:t>m</w:t>
        </w:r>
        <w:r w:rsidR="00AB742F" w:rsidRPr="00692D2D">
          <w:rPr>
            <w:rStyle w:val="ab"/>
            <w:rFonts w:ascii="Times New Roman" w:hAnsi="Times New Roman"/>
            <w:lang w:val="ru-RU"/>
          </w:rPr>
          <w:t>.</w:t>
        </w:r>
        <w:r w:rsidR="00AB742F" w:rsidRPr="00F54B7B">
          <w:rPr>
            <w:rStyle w:val="ab"/>
            <w:rFonts w:ascii="Times New Roman" w:hAnsi="Times New Roman"/>
          </w:rPr>
          <w:t>edsoo</w:t>
        </w:r>
        <w:r w:rsidR="00AB742F" w:rsidRPr="00692D2D">
          <w:rPr>
            <w:rStyle w:val="ab"/>
            <w:rFonts w:ascii="Times New Roman" w:hAnsi="Times New Roman"/>
            <w:lang w:val="ru-RU"/>
          </w:rPr>
          <w:t>.</w:t>
        </w:r>
        <w:r w:rsidR="00AB742F" w:rsidRPr="00F54B7B">
          <w:rPr>
            <w:rStyle w:val="ab"/>
            <w:rFonts w:ascii="Times New Roman" w:hAnsi="Times New Roman"/>
          </w:rPr>
          <w:t>ru</w:t>
        </w:r>
        <w:r w:rsidR="00AB742F" w:rsidRPr="00692D2D">
          <w:rPr>
            <w:rStyle w:val="ab"/>
            <w:rFonts w:ascii="Times New Roman" w:hAnsi="Times New Roman"/>
            <w:lang w:val="ru-RU"/>
          </w:rPr>
          <w:t>/863</w:t>
        </w:r>
        <w:r w:rsidR="00AB742F" w:rsidRPr="00F54B7B">
          <w:rPr>
            <w:rStyle w:val="ab"/>
            <w:rFonts w:ascii="Times New Roman" w:hAnsi="Times New Roman"/>
          </w:rPr>
          <w:t>cb</w:t>
        </w:r>
        <w:r w:rsidR="00AB742F" w:rsidRPr="00692D2D">
          <w:rPr>
            <w:rStyle w:val="ab"/>
            <w:rFonts w:ascii="Times New Roman" w:hAnsi="Times New Roman"/>
            <w:lang w:val="ru-RU"/>
          </w:rPr>
          <w:t>70</w:t>
        </w:r>
        <w:r w:rsidR="00AB742F" w:rsidRPr="00F54B7B">
          <w:rPr>
            <w:rStyle w:val="ab"/>
            <w:rFonts w:ascii="Times New Roman" w:hAnsi="Times New Roman"/>
          </w:rPr>
          <w:t>a</w:t>
        </w:r>
      </w:hyperlink>
    </w:p>
    <w:bookmarkEnd w:id="12"/>
    <w:p w:rsidR="00FC1327" w:rsidRPr="00692D2D" w:rsidRDefault="00FC1327">
      <w:pPr>
        <w:rPr>
          <w:lang w:val="ru-RU"/>
        </w:rPr>
      </w:pPr>
    </w:p>
    <w:sectPr w:rsidR="00FC1327" w:rsidRPr="00692D2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2A5" w:rsidRDefault="00BB02A5" w:rsidP="00944050">
      <w:pPr>
        <w:spacing w:after="0" w:line="240" w:lineRule="auto"/>
      </w:pPr>
      <w:r>
        <w:separator/>
      </w:r>
    </w:p>
  </w:endnote>
  <w:endnote w:type="continuationSeparator" w:id="0">
    <w:p w:rsidR="00BB02A5" w:rsidRDefault="00BB02A5" w:rsidP="00944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2A5" w:rsidRDefault="00BB02A5" w:rsidP="00944050">
      <w:pPr>
        <w:spacing w:after="0" w:line="240" w:lineRule="auto"/>
      </w:pPr>
      <w:r>
        <w:separator/>
      </w:r>
    </w:p>
  </w:footnote>
  <w:footnote w:type="continuationSeparator" w:id="0">
    <w:p w:rsidR="00BB02A5" w:rsidRDefault="00BB02A5" w:rsidP="009440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27DC4"/>
    <w:multiLevelType w:val="multilevel"/>
    <w:tmpl w:val="269EC4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B5477"/>
    <w:multiLevelType w:val="multilevel"/>
    <w:tmpl w:val="48A8E9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2B68B6"/>
    <w:multiLevelType w:val="multilevel"/>
    <w:tmpl w:val="B42684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DD6785"/>
    <w:multiLevelType w:val="multilevel"/>
    <w:tmpl w:val="587886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0A76BD"/>
    <w:multiLevelType w:val="multilevel"/>
    <w:tmpl w:val="08F623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484058"/>
    <w:multiLevelType w:val="multilevel"/>
    <w:tmpl w:val="5FACBB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2C8"/>
    <w:multiLevelType w:val="multilevel"/>
    <w:tmpl w:val="C8B42F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8A5FF5"/>
    <w:multiLevelType w:val="multilevel"/>
    <w:tmpl w:val="29D423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A5794C"/>
    <w:multiLevelType w:val="multilevel"/>
    <w:tmpl w:val="32925A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BA72D5"/>
    <w:multiLevelType w:val="multilevel"/>
    <w:tmpl w:val="6CFC96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786B21"/>
    <w:multiLevelType w:val="multilevel"/>
    <w:tmpl w:val="43EC2F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D02F49"/>
    <w:multiLevelType w:val="multilevel"/>
    <w:tmpl w:val="62361A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AA1C79"/>
    <w:multiLevelType w:val="multilevel"/>
    <w:tmpl w:val="20CEBE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F5286F"/>
    <w:multiLevelType w:val="multilevel"/>
    <w:tmpl w:val="CF522B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3B7FA2"/>
    <w:multiLevelType w:val="multilevel"/>
    <w:tmpl w:val="9D485B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331535"/>
    <w:multiLevelType w:val="multilevel"/>
    <w:tmpl w:val="A7FC0E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870E5F"/>
    <w:multiLevelType w:val="multilevel"/>
    <w:tmpl w:val="2BD4C1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8F3F07"/>
    <w:multiLevelType w:val="multilevel"/>
    <w:tmpl w:val="74D0BD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8B3AE4"/>
    <w:multiLevelType w:val="multilevel"/>
    <w:tmpl w:val="F69AF2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5F3237"/>
    <w:multiLevelType w:val="multilevel"/>
    <w:tmpl w:val="25241A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A0693C"/>
    <w:multiLevelType w:val="multilevel"/>
    <w:tmpl w:val="0226CE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AD5792"/>
    <w:multiLevelType w:val="multilevel"/>
    <w:tmpl w:val="632861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571DA8"/>
    <w:multiLevelType w:val="multilevel"/>
    <w:tmpl w:val="F8567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151577"/>
    <w:multiLevelType w:val="multilevel"/>
    <w:tmpl w:val="68D41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F13519"/>
    <w:multiLevelType w:val="multilevel"/>
    <w:tmpl w:val="82E28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E95DD8"/>
    <w:multiLevelType w:val="multilevel"/>
    <w:tmpl w:val="009259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2332E1"/>
    <w:multiLevelType w:val="multilevel"/>
    <w:tmpl w:val="19901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2D3DFB"/>
    <w:multiLevelType w:val="multilevel"/>
    <w:tmpl w:val="1018C1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2D24B3"/>
    <w:multiLevelType w:val="multilevel"/>
    <w:tmpl w:val="3B8CC2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A46477"/>
    <w:multiLevelType w:val="multilevel"/>
    <w:tmpl w:val="CECA98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FE48DF"/>
    <w:multiLevelType w:val="multilevel"/>
    <w:tmpl w:val="8BE208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F262F3"/>
    <w:multiLevelType w:val="multilevel"/>
    <w:tmpl w:val="8A6E2EF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525181"/>
    <w:multiLevelType w:val="multilevel"/>
    <w:tmpl w:val="FD02BC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5A5528"/>
    <w:multiLevelType w:val="multilevel"/>
    <w:tmpl w:val="4154AF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42286D"/>
    <w:multiLevelType w:val="multilevel"/>
    <w:tmpl w:val="4AD07A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C210E9"/>
    <w:multiLevelType w:val="multilevel"/>
    <w:tmpl w:val="DDFE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1"/>
  </w:num>
  <w:num w:numId="3">
    <w:abstractNumId w:val="34"/>
  </w:num>
  <w:num w:numId="4">
    <w:abstractNumId w:val="17"/>
  </w:num>
  <w:num w:numId="5">
    <w:abstractNumId w:val="28"/>
  </w:num>
  <w:num w:numId="6">
    <w:abstractNumId w:val="30"/>
  </w:num>
  <w:num w:numId="7">
    <w:abstractNumId w:val="13"/>
  </w:num>
  <w:num w:numId="8">
    <w:abstractNumId w:val="10"/>
  </w:num>
  <w:num w:numId="9">
    <w:abstractNumId w:val="24"/>
  </w:num>
  <w:num w:numId="10">
    <w:abstractNumId w:val="6"/>
  </w:num>
  <w:num w:numId="11">
    <w:abstractNumId w:val="5"/>
  </w:num>
  <w:num w:numId="12">
    <w:abstractNumId w:val="19"/>
  </w:num>
  <w:num w:numId="13">
    <w:abstractNumId w:val="21"/>
  </w:num>
  <w:num w:numId="14">
    <w:abstractNumId w:val="7"/>
  </w:num>
  <w:num w:numId="15">
    <w:abstractNumId w:val="15"/>
  </w:num>
  <w:num w:numId="16">
    <w:abstractNumId w:val="2"/>
  </w:num>
  <w:num w:numId="17">
    <w:abstractNumId w:val="16"/>
  </w:num>
  <w:num w:numId="18">
    <w:abstractNumId w:val="1"/>
  </w:num>
  <w:num w:numId="19">
    <w:abstractNumId w:val="18"/>
  </w:num>
  <w:num w:numId="20">
    <w:abstractNumId w:val="9"/>
  </w:num>
  <w:num w:numId="21">
    <w:abstractNumId w:val="14"/>
  </w:num>
  <w:num w:numId="22">
    <w:abstractNumId w:val="22"/>
  </w:num>
  <w:num w:numId="23">
    <w:abstractNumId w:val="33"/>
  </w:num>
  <w:num w:numId="24">
    <w:abstractNumId w:val="8"/>
  </w:num>
  <w:num w:numId="25">
    <w:abstractNumId w:val="3"/>
  </w:num>
  <w:num w:numId="26">
    <w:abstractNumId w:val="29"/>
  </w:num>
  <w:num w:numId="27">
    <w:abstractNumId w:val="35"/>
  </w:num>
  <w:num w:numId="28">
    <w:abstractNumId w:val="25"/>
  </w:num>
  <w:num w:numId="29">
    <w:abstractNumId w:val="26"/>
  </w:num>
  <w:num w:numId="30">
    <w:abstractNumId w:val="27"/>
  </w:num>
  <w:num w:numId="31">
    <w:abstractNumId w:val="4"/>
  </w:num>
  <w:num w:numId="32">
    <w:abstractNumId w:val="32"/>
  </w:num>
  <w:num w:numId="33">
    <w:abstractNumId w:val="23"/>
  </w:num>
  <w:num w:numId="34">
    <w:abstractNumId w:val="12"/>
  </w:num>
  <w:num w:numId="35">
    <w:abstractNumId w:val="0"/>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416FF"/>
    <w:rsid w:val="00003361"/>
    <w:rsid w:val="0001457F"/>
    <w:rsid w:val="000826BD"/>
    <w:rsid w:val="000F01E0"/>
    <w:rsid w:val="00124AE5"/>
    <w:rsid w:val="00152C45"/>
    <w:rsid w:val="001A771C"/>
    <w:rsid w:val="003A2485"/>
    <w:rsid w:val="004D1F20"/>
    <w:rsid w:val="004F7E8A"/>
    <w:rsid w:val="005D760D"/>
    <w:rsid w:val="00692D2D"/>
    <w:rsid w:val="006E6A64"/>
    <w:rsid w:val="00702A16"/>
    <w:rsid w:val="007C10E4"/>
    <w:rsid w:val="007F40D2"/>
    <w:rsid w:val="007F45CF"/>
    <w:rsid w:val="0082370E"/>
    <w:rsid w:val="008311BE"/>
    <w:rsid w:val="00925C15"/>
    <w:rsid w:val="00944050"/>
    <w:rsid w:val="00956ED2"/>
    <w:rsid w:val="00986DD4"/>
    <w:rsid w:val="009C2203"/>
    <w:rsid w:val="00A770BB"/>
    <w:rsid w:val="00AB742F"/>
    <w:rsid w:val="00AF0B76"/>
    <w:rsid w:val="00B26D5C"/>
    <w:rsid w:val="00BB02A5"/>
    <w:rsid w:val="00D94E79"/>
    <w:rsid w:val="00DB4A67"/>
    <w:rsid w:val="00F416FF"/>
    <w:rsid w:val="00F73320"/>
    <w:rsid w:val="00FC1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1CC63-A1CE-464F-B00A-C15DCEA5F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C132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C1327"/>
    <w:rPr>
      <w:rFonts w:ascii="Segoe UI" w:hAnsi="Segoe UI" w:cs="Segoe UI"/>
      <w:sz w:val="18"/>
      <w:szCs w:val="18"/>
    </w:rPr>
  </w:style>
  <w:style w:type="paragraph" w:styleId="af0">
    <w:name w:val="footer"/>
    <w:basedOn w:val="a"/>
    <w:link w:val="af1"/>
    <w:uiPriority w:val="99"/>
    <w:unhideWhenUsed/>
    <w:rsid w:val="0094405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44050"/>
  </w:style>
  <w:style w:type="character" w:customStyle="1" w:styleId="UnresolvedMention">
    <w:name w:val="Unresolved Mention"/>
    <w:basedOn w:val="a0"/>
    <w:uiPriority w:val="99"/>
    <w:semiHidden/>
    <w:unhideWhenUsed/>
    <w:rsid w:val="00831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510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4960" TargetMode="External"/><Relationship Id="rId299" Type="http://schemas.openxmlformats.org/officeDocument/2006/relationships/hyperlink" Target="https://m.edsoo.ru/83533f78" TargetMode="External"/><Relationship Id="rId671" Type="http://schemas.openxmlformats.org/officeDocument/2006/relationships/theme" Target="theme/theme1.xml"/><Relationship Id="rId21" Type="http://schemas.openxmlformats.org/officeDocument/2006/relationships/hyperlink" Target="https://m.edsoo.ru/835159e2" TargetMode="External"/><Relationship Id="rId63" Type="http://schemas.openxmlformats.org/officeDocument/2006/relationships/hyperlink" Target="https://m.edsoo.ru/8351e452" TargetMode="External"/><Relationship Id="rId159" Type="http://schemas.openxmlformats.org/officeDocument/2006/relationships/hyperlink" Target="https://m.edsoo.ru/8352b508" TargetMode="External"/><Relationship Id="rId324" Type="http://schemas.openxmlformats.org/officeDocument/2006/relationships/hyperlink" Target="https://m.edsoo.ru/83535f1c" TargetMode="External"/><Relationship Id="rId366" Type="http://schemas.openxmlformats.org/officeDocument/2006/relationships/hyperlink" Target="https://resh.edu.ru/subject/11/7/" TargetMode="External"/><Relationship Id="rId531" Type="http://schemas.openxmlformats.org/officeDocument/2006/relationships/hyperlink" Target="https://m.edsoo.ru/8353fa26" TargetMode="External"/><Relationship Id="rId573" Type="http://schemas.openxmlformats.org/officeDocument/2006/relationships/hyperlink" Target="https://m.edsoo.ru/83537466" TargetMode="External"/><Relationship Id="rId629" Type="http://schemas.openxmlformats.org/officeDocument/2006/relationships/hyperlink" Target="https://m.edsoo.ru/83541ee8" TargetMode="External"/><Relationship Id="rId170" Type="http://schemas.openxmlformats.org/officeDocument/2006/relationships/hyperlink" Target="https://m.edsoo.ru/8353832a" TargetMode="External"/><Relationship Id="rId226" Type="http://schemas.openxmlformats.org/officeDocument/2006/relationships/hyperlink" Target="https://m.edsoo.ru/83534360" TargetMode="External"/><Relationship Id="rId433" Type="http://schemas.openxmlformats.org/officeDocument/2006/relationships/hyperlink" Target="https://m.edsoo.ru/835388a2" TargetMode="External"/><Relationship Id="rId268" Type="http://schemas.openxmlformats.org/officeDocument/2006/relationships/hyperlink" Target="https://resh.edu.ru/subject/11/7/" TargetMode="External"/><Relationship Id="rId475" Type="http://schemas.openxmlformats.org/officeDocument/2006/relationships/hyperlink" Target="https://resh.edu.ru/subject/11/8/" TargetMode="External"/><Relationship Id="rId640" Type="http://schemas.openxmlformats.org/officeDocument/2006/relationships/hyperlink" Target="https://resh.edu.ru/subject/11/9/" TargetMode="External"/><Relationship Id="rId32" Type="http://schemas.openxmlformats.org/officeDocument/2006/relationships/hyperlink" Target="https://m.edsoo.ru/83516c0c" TargetMode="External"/><Relationship Id="rId74" Type="http://schemas.openxmlformats.org/officeDocument/2006/relationships/hyperlink" Target="https://m.edsoo.ru/8351e59c" TargetMode="External"/><Relationship Id="rId128" Type="http://schemas.openxmlformats.org/officeDocument/2006/relationships/hyperlink" Target="https://m.edsoo.ru/8352905a" TargetMode="External"/><Relationship Id="rId335" Type="http://schemas.openxmlformats.org/officeDocument/2006/relationships/hyperlink" Target="https://resh.edu.ru/subject/11/7/" TargetMode="External"/><Relationship Id="rId377" Type="http://schemas.openxmlformats.org/officeDocument/2006/relationships/hyperlink" Target="https://m.edsoo.ru/83533e42" TargetMode="External"/><Relationship Id="rId500" Type="http://schemas.openxmlformats.org/officeDocument/2006/relationships/hyperlink" Target="https://m.edsoo.ru/8353e54a" TargetMode="External"/><Relationship Id="rId542" Type="http://schemas.openxmlformats.org/officeDocument/2006/relationships/hyperlink" Target="https://m.edsoo.ru/8353d92e" TargetMode="External"/><Relationship Id="rId584" Type="http://schemas.openxmlformats.org/officeDocument/2006/relationships/hyperlink" Target="https://m.edsoo.ru/8353986a" TargetMode="External"/><Relationship Id="rId5" Type="http://schemas.openxmlformats.org/officeDocument/2006/relationships/webSettings" Target="webSettings.xml"/><Relationship Id="rId181" Type="http://schemas.openxmlformats.org/officeDocument/2006/relationships/hyperlink" Target="https://resh.edu.ru/subject/11/7/" TargetMode="External"/><Relationship Id="rId237" Type="http://schemas.openxmlformats.org/officeDocument/2006/relationships/hyperlink" Target="https://m.edsoo.ru/8352af04" TargetMode="External"/><Relationship Id="rId402" Type="http://schemas.openxmlformats.org/officeDocument/2006/relationships/hyperlink" Target="https://m.edsoo.ru/8353658e" TargetMode="External"/><Relationship Id="rId279" Type="http://schemas.openxmlformats.org/officeDocument/2006/relationships/hyperlink" Target="https://resh.edu.ru/subject/11/7/" TargetMode="External"/><Relationship Id="rId444" Type="http://schemas.openxmlformats.org/officeDocument/2006/relationships/hyperlink" Target="https://m.edsoo.ru/83539180" TargetMode="External"/><Relationship Id="rId486" Type="http://schemas.openxmlformats.org/officeDocument/2006/relationships/hyperlink" Target="https://resh.edu.ru/subject/11/8/" TargetMode="External"/><Relationship Id="rId651" Type="http://schemas.openxmlformats.org/officeDocument/2006/relationships/hyperlink" Target="https://m.edsoo.ru/863c8ec4" TargetMode="External"/><Relationship Id="rId43" Type="http://schemas.openxmlformats.org/officeDocument/2006/relationships/hyperlink" Target="https://m.edsoo.ru/83518cbe" TargetMode="External"/><Relationship Id="rId139" Type="http://schemas.openxmlformats.org/officeDocument/2006/relationships/hyperlink" Target="https://m.edsoo.ru/8352af04" TargetMode="External"/><Relationship Id="rId290" Type="http://schemas.openxmlformats.org/officeDocument/2006/relationships/hyperlink" Target="https://m.edsoo.ru/83532d08" TargetMode="External"/><Relationship Id="rId304" Type="http://schemas.openxmlformats.org/officeDocument/2006/relationships/hyperlink" Target="https://m.edsoo.ru/8353422a" TargetMode="External"/><Relationship Id="rId346" Type="http://schemas.openxmlformats.org/officeDocument/2006/relationships/hyperlink" Target="https://resh.edu.ru/subject/11/7/" TargetMode="External"/><Relationship Id="rId388" Type="http://schemas.openxmlformats.org/officeDocument/2006/relationships/hyperlink" Target="https://resh.edu.ru/subject/11/7/" TargetMode="External"/><Relationship Id="rId511" Type="http://schemas.openxmlformats.org/officeDocument/2006/relationships/hyperlink" Target="https://m.edsoo.ru/8353ea7c" TargetMode="External"/><Relationship Id="rId553" Type="http://schemas.openxmlformats.org/officeDocument/2006/relationships/hyperlink" Target="https://m.edsoo.ru/83537196" TargetMode="External"/><Relationship Id="rId609" Type="http://schemas.openxmlformats.org/officeDocument/2006/relationships/hyperlink" Target="https://m.edsoo.ru/83526a1c" TargetMode="External"/><Relationship Id="rId85" Type="http://schemas.openxmlformats.org/officeDocument/2006/relationships/hyperlink" Target="https://m.edsoo.ru/83520266" TargetMode="External"/><Relationship Id="rId150" Type="http://schemas.openxmlformats.org/officeDocument/2006/relationships/hyperlink" Target="https://m.edsoo.ru/8352ad42" TargetMode="External"/><Relationship Id="rId192" Type="http://schemas.openxmlformats.org/officeDocument/2006/relationships/hyperlink" Target="https://m.edsoo.ru/8352eb86" TargetMode="External"/><Relationship Id="rId206" Type="http://schemas.openxmlformats.org/officeDocument/2006/relationships/hyperlink" Target="https://resh.edu.ru/subject/11/7/" TargetMode="External"/><Relationship Id="rId413" Type="http://schemas.openxmlformats.org/officeDocument/2006/relationships/hyperlink" Target="https://m.edsoo.ru/8352c0ca" TargetMode="External"/><Relationship Id="rId595" Type="http://schemas.openxmlformats.org/officeDocument/2006/relationships/hyperlink" Target="https://m.edsoo.ru/8353a10c" TargetMode="External"/><Relationship Id="rId248" Type="http://schemas.openxmlformats.org/officeDocument/2006/relationships/hyperlink" Target="https://m.edsoo.ru/83538ab4" TargetMode="External"/><Relationship Id="rId455" Type="http://schemas.openxmlformats.org/officeDocument/2006/relationships/hyperlink" Target="https://m.edsoo.ru/83538d3e" TargetMode="External"/><Relationship Id="rId497" Type="http://schemas.openxmlformats.org/officeDocument/2006/relationships/hyperlink" Target="https://m.edsoo.ru/8353d80c" TargetMode="External"/><Relationship Id="rId620" Type="http://schemas.openxmlformats.org/officeDocument/2006/relationships/hyperlink" Target="https://resh.edu.ru/subject/11/9/" TargetMode="External"/><Relationship Id="rId662" Type="http://schemas.openxmlformats.org/officeDocument/2006/relationships/hyperlink" Target="https://m.edsoo.ru/863cc0ec" TargetMode="External"/><Relationship Id="rId12" Type="http://schemas.openxmlformats.org/officeDocument/2006/relationships/hyperlink" Target="https://lesson.academy-content.myschool.edu.ru/09/09" TargetMode="External"/><Relationship Id="rId108" Type="http://schemas.openxmlformats.org/officeDocument/2006/relationships/hyperlink" Target="https://m.edsoo.ru/835230ce" TargetMode="External"/><Relationship Id="rId315" Type="http://schemas.openxmlformats.org/officeDocument/2006/relationships/hyperlink" Target="https://m.edsoo.ru/83534d42" TargetMode="External"/><Relationship Id="rId357" Type="http://schemas.openxmlformats.org/officeDocument/2006/relationships/hyperlink" Target="https://resh.edu.ru/subject/11/7/" TargetMode="External"/><Relationship Id="rId522" Type="http://schemas.openxmlformats.org/officeDocument/2006/relationships/hyperlink" Target="https://m.edsoo.ru/8353f558" TargetMode="External"/><Relationship Id="rId54" Type="http://schemas.openxmlformats.org/officeDocument/2006/relationships/hyperlink" Target="https://m.edsoo.ru/8351d818" TargetMode="External"/><Relationship Id="rId96" Type="http://schemas.openxmlformats.org/officeDocument/2006/relationships/hyperlink" Target="https://m.edsoo.ru/83520ef0" TargetMode="External"/><Relationship Id="rId161" Type="http://schemas.openxmlformats.org/officeDocument/2006/relationships/hyperlink" Target="https://m.edsoo.ru/8352b26a" TargetMode="External"/><Relationship Id="rId217" Type="http://schemas.openxmlformats.org/officeDocument/2006/relationships/hyperlink" Target="https://resh.edu.ru/subject/11/7/" TargetMode="External"/><Relationship Id="rId399" Type="http://schemas.openxmlformats.org/officeDocument/2006/relationships/hyperlink" Target="https://m.edsoo.ru/83535f1c" TargetMode="External"/><Relationship Id="rId564" Type="http://schemas.openxmlformats.org/officeDocument/2006/relationships/hyperlink" Target="https://m.edsoo.ru/83537754" TargetMode="External"/><Relationship Id="rId259" Type="http://schemas.openxmlformats.org/officeDocument/2006/relationships/hyperlink" Target="https://m.edsoo.ru/8352e2bc" TargetMode="External"/><Relationship Id="rId424" Type="http://schemas.openxmlformats.org/officeDocument/2006/relationships/hyperlink" Target="https://resh.edu.ru/subject/11/8/" TargetMode="External"/><Relationship Id="rId466" Type="http://schemas.openxmlformats.org/officeDocument/2006/relationships/hyperlink" Target="https://resh.edu.ru/subject/11/8/" TargetMode="External"/><Relationship Id="rId631" Type="http://schemas.openxmlformats.org/officeDocument/2006/relationships/hyperlink" Target="https://m.edsoo.ru/8354336a" TargetMode="External"/><Relationship Id="rId23" Type="http://schemas.openxmlformats.org/officeDocument/2006/relationships/hyperlink" Target="https://m.edsoo.ru/83514efc" TargetMode="External"/><Relationship Id="rId119" Type="http://schemas.openxmlformats.org/officeDocument/2006/relationships/hyperlink" Target="https://m.edsoo.ru/83525f18" TargetMode="External"/><Relationship Id="rId270" Type="http://schemas.openxmlformats.org/officeDocument/2006/relationships/hyperlink" Target="https://resh.edu.ru/subject/11/7/" TargetMode="External"/><Relationship Id="rId326" Type="http://schemas.openxmlformats.org/officeDocument/2006/relationships/hyperlink" Target="https://m.edsoo.ru/8353658e" TargetMode="External"/><Relationship Id="rId533" Type="http://schemas.openxmlformats.org/officeDocument/2006/relationships/hyperlink" Target="https://m.edsoo.ru/83526f08" TargetMode="External"/><Relationship Id="rId65" Type="http://schemas.openxmlformats.org/officeDocument/2006/relationships/hyperlink" Target="https://m.edsoo.ru/83520130" TargetMode="External"/><Relationship Id="rId130" Type="http://schemas.openxmlformats.org/officeDocument/2006/relationships/hyperlink" Target="https://m.edsoo.ru/83529208" TargetMode="External"/><Relationship Id="rId368" Type="http://schemas.openxmlformats.org/officeDocument/2006/relationships/hyperlink" Target="https://m.edsoo.ru/83532d08" TargetMode="External"/><Relationship Id="rId575" Type="http://schemas.openxmlformats.org/officeDocument/2006/relationships/hyperlink" Target="https://m.edsoo.ru/835388a2" TargetMode="External"/><Relationship Id="rId172" Type="http://schemas.openxmlformats.org/officeDocument/2006/relationships/hyperlink" Target="https://resh.edu.ru/subject/11/7/" TargetMode="External"/><Relationship Id="rId228" Type="http://schemas.openxmlformats.org/officeDocument/2006/relationships/hyperlink" Target="https://m.edsoo.ru/83529d8e" TargetMode="External"/><Relationship Id="rId435" Type="http://schemas.openxmlformats.org/officeDocument/2006/relationships/hyperlink" Target="https://m.edsoo.ru/83537fe2" TargetMode="External"/><Relationship Id="rId477" Type="http://schemas.openxmlformats.org/officeDocument/2006/relationships/hyperlink" Target="https://resh.edu.ru/subject/11/8/" TargetMode="External"/><Relationship Id="rId600" Type="http://schemas.openxmlformats.org/officeDocument/2006/relationships/hyperlink" Target="https://resh.edu.ru/subject/11/8/" TargetMode="External"/><Relationship Id="rId642" Type="http://schemas.openxmlformats.org/officeDocument/2006/relationships/hyperlink" Target="https://m.edsoo.ru/83530698" TargetMode="External"/><Relationship Id="rId281" Type="http://schemas.openxmlformats.org/officeDocument/2006/relationships/hyperlink" Target="https://m.edsoo.ru/8353117e" TargetMode="External"/><Relationship Id="rId337" Type="http://schemas.openxmlformats.org/officeDocument/2006/relationships/hyperlink" Target="https://m.edsoo.ru/8352d57e" TargetMode="External"/><Relationship Id="rId502" Type="http://schemas.openxmlformats.org/officeDocument/2006/relationships/hyperlink" Target="https://m.edsoo.ru/8353e54a" TargetMode="External"/><Relationship Id="rId34" Type="http://schemas.openxmlformats.org/officeDocument/2006/relationships/hyperlink" Target="https://m.edsoo.ru/8351997a" TargetMode="External"/><Relationship Id="rId76" Type="http://schemas.openxmlformats.org/officeDocument/2006/relationships/hyperlink" Target="https://m.edsoo.ru/8351c134" TargetMode="External"/><Relationship Id="rId141" Type="http://schemas.openxmlformats.org/officeDocument/2006/relationships/hyperlink" Target="https://m.edsoo.ru/8352ab80" TargetMode="External"/><Relationship Id="rId379" Type="http://schemas.openxmlformats.org/officeDocument/2006/relationships/hyperlink" Target="https://resh.edu.ru/subject/11/7/" TargetMode="External"/><Relationship Id="rId544" Type="http://schemas.openxmlformats.org/officeDocument/2006/relationships/hyperlink" Target="https://m.edsoo.ru/8353d3b6" TargetMode="External"/><Relationship Id="rId586" Type="http://schemas.openxmlformats.org/officeDocument/2006/relationships/hyperlink" Target="https://m.edsoo.ru/83539180" TargetMode="External"/><Relationship Id="rId7" Type="http://schemas.openxmlformats.org/officeDocument/2006/relationships/endnotes" Target="endnotes.xml"/><Relationship Id="rId183" Type="http://schemas.openxmlformats.org/officeDocument/2006/relationships/hyperlink" Target="https://m.edsoo.ru/8352e438" TargetMode="External"/><Relationship Id="rId239" Type="http://schemas.openxmlformats.org/officeDocument/2006/relationships/hyperlink" Target="https://m.edsoo.ru/8352a202" TargetMode="External"/><Relationship Id="rId390" Type="http://schemas.openxmlformats.org/officeDocument/2006/relationships/hyperlink" Target="https://m.edsoo.ru/8353599a" TargetMode="External"/><Relationship Id="rId404" Type="http://schemas.openxmlformats.org/officeDocument/2006/relationships/hyperlink" Target="https://m.edsoo.ru/8353731c" TargetMode="External"/><Relationship Id="rId446" Type="http://schemas.openxmlformats.org/officeDocument/2006/relationships/hyperlink" Target="https://m.edsoo.ru/83539d42" TargetMode="External"/><Relationship Id="rId611" Type="http://schemas.openxmlformats.org/officeDocument/2006/relationships/hyperlink" Target="https://m.edsoo.ru/835270c0" TargetMode="External"/><Relationship Id="rId653" Type="http://schemas.openxmlformats.org/officeDocument/2006/relationships/hyperlink" Target="https://m.edsoo.ru/863c87ee" TargetMode="External"/><Relationship Id="rId250" Type="http://schemas.openxmlformats.org/officeDocument/2006/relationships/hyperlink" Target="https://m.edsoo.ru/835385dc" TargetMode="External"/><Relationship Id="rId292" Type="http://schemas.openxmlformats.org/officeDocument/2006/relationships/hyperlink" Target="https://m.edsoo.ru/83533564" TargetMode="External"/><Relationship Id="rId306" Type="http://schemas.openxmlformats.org/officeDocument/2006/relationships/hyperlink" Target="https://resh.edu.ru/subject/11/7/" TargetMode="External"/><Relationship Id="rId488" Type="http://schemas.openxmlformats.org/officeDocument/2006/relationships/hyperlink" Target="https://resh.edu.ru/subject/11/8/" TargetMode="External"/><Relationship Id="rId45" Type="http://schemas.openxmlformats.org/officeDocument/2006/relationships/hyperlink" Target="https://m.edsoo.ru/83519f10" TargetMode="External"/><Relationship Id="rId87" Type="http://schemas.openxmlformats.org/officeDocument/2006/relationships/hyperlink" Target="https://m.edsoo.ru/8352075c" TargetMode="External"/><Relationship Id="rId110" Type="http://schemas.openxmlformats.org/officeDocument/2006/relationships/hyperlink" Target="https://m.edsoo.ru/8352320e" TargetMode="External"/><Relationship Id="rId348" Type="http://schemas.openxmlformats.org/officeDocument/2006/relationships/hyperlink" Target="https://m.edsoo.ru/8352ee10" TargetMode="External"/><Relationship Id="rId513" Type="http://schemas.openxmlformats.org/officeDocument/2006/relationships/hyperlink" Target="https://m.edsoo.ru/8353ded8" TargetMode="External"/><Relationship Id="rId555" Type="http://schemas.openxmlformats.org/officeDocument/2006/relationships/hyperlink" Target="https://m.edsoo.ru/8352c0ca" TargetMode="External"/><Relationship Id="rId597" Type="http://schemas.openxmlformats.org/officeDocument/2006/relationships/hyperlink" Target="https://m.edsoo.ru/83538d3e" TargetMode="External"/><Relationship Id="rId152" Type="http://schemas.openxmlformats.org/officeDocument/2006/relationships/hyperlink" Target="https://m.edsoo.ru/8352a9d2" TargetMode="External"/><Relationship Id="rId194" Type="http://schemas.openxmlformats.org/officeDocument/2006/relationships/hyperlink" Target="https://m.edsoo.ru/8352f86a" TargetMode="External"/><Relationship Id="rId208" Type="http://schemas.openxmlformats.org/officeDocument/2006/relationships/hyperlink" Target="https://resh.edu.ru/subject/11/7/" TargetMode="External"/><Relationship Id="rId415" Type="http://schemas.openxmlformats.org/officeDocument/2006/relationships/hyperlink" Target="https://m.edsoo.ru/8352c49e" TargetMode="External"/><Relationship Id="rId457" Type="http://schemas.openxmlformats.org/officeDocument/2006/relationships/hyperlink" Target="https://m.edsoo.ru/8353ac92" TargetMode="External"/><Relationship Id="rId622" Type="http://schemas.openxmlformats.org/officeDocument/2006/relationships/hyperlink" Target="https://m.edsoo.ru/8354138a" TargetMode="External"/><Relationship Id="rId261" Type="http://schemas.openxmlformats.org/officeDocument/2006/relationships/hyperlink" Target="https://resh.edu.ru/subject/11/7/" TargetMode="External"/><Relationship Id="rId499" Type="http://schemas.openxmlformats.org/officeDocument/2006/relationships/hyperlink" Target="https://m.edsoo.ru/8353cd1c" TargetMode="External"/><Relationship Id="rId664" Type="http://schemas.openxmlformats.org/officeDocument/2006/relationships/hyperlink" Target="https://m.edsoo.ru/863cbba6" TargetMode="External"/><Relationship Id="rId14" Type="http://schemas.openxmlformats.org/officeDocument/2006/relationships/hyperlink" Target="https://lesson.academy-content.myschool.edu.ru/09/09" TargetMode="External"/><Relationship Id="rId56" Type="http://schemas.openxmlformats.org/officeDocument/2006/relationships/hyperlink" Target="https://m.edsoo.ru/8351d552" TargetMode="External"/><Relationship Id="rId317" Type="http://schemas.openxmlformats.org/officeDocument/2006/relationships/hyperlink" Target="https://m.edsoo.ru/83535c4c" TargetMode="External"/><Relationship Id="rId359" Type="http://schemas.openxmlformats.org/officeDocument/2006/relationships/hyperlink" Target="https://m.edsoo.ru/83530a30" TargetMode="External"/><Relationship Id="rId524" Type="http://schemas.openxmlformats.org/officeDocument/2006/relationships/hyperlink" Target="https://m.edsoo.ru/8352366e" TargetMode="External"/><Relationship Id="rId566" Type="http://schemas.openxmlformats.org/officeDocument/2006/relationships/hyperlink" Target="https://resh.edu.ru/subject/11/8/" TargetMode="External"/><Relationship Id="rId98" Type="http://schemas.openxmlformats.org/officeDocument/2006/relationships/hyperlink" Target="https://m.edsoo.ru/83521030" TargetMode="External"/><Relationship Id="rId121" Type="http://schemas.openxmlformats.org/officeDocument/2006/relationships/hyperlink" Target="https://m.edsoo.ru/83526d5a" TargetMode="External"/><Relationship Id="rId163" Type="http://schemas.openxmlformats.org/officeDocument/2006/relationships/hyperlink" Target="https://m.edsoo.ru/8352b800" TargetMode="External"/><Relationship Id="rId219" Type="http://schemas.openxmlformats.org/officeDocument/2006/relationships/hyperlink" Target="https://m.edsoo.ru/83533e42" TargetMode="External"/><Relationship Id="rId370" Type="http://schemas.openxmlformats.org/officeDocument/2006/relationships/hyperlink" Target="https://m.edsoo.ru/835338a2" TargetMode="External"/><Relationship Id="rId426" Type="http://schemas.openxmlformats.org/officeDocument/2006/relationships/hyperlink" Target="https://resh.edu.ru/subject/11/8/" TargetMode="External"/><Relationship Id="rId633" Type="http://schemas.openxmlformats.org/officeDocument/2006/relationships/hyperlink" Target="https://m.edsoo.ru/835439c8" TargetMode="External"/><Relationship Id="rId230" Type="http://schemas.openxmlformats.org/officeDocument/2006/relationships/hyperlink" Target="https://resh.edu.ru/subject/11/7/" TargetMode="External"/><Relationship Id="rId468" Type="http://schemas.openxmlformats.org/officeDocument/2006/relationships/hyperlink" Target="https://m.edsoo.ru/83530d78" TargetMode="External"/><Relationship Id="rId25" Type="http://schemas.openxmlformats.org/officeDocument/2006/relationships/hyperlink" Target="https://m.edsoo.ru/8351712a" TargetMode="External"/><Relationship Id="rId67" Type="http://schemas.openxmlformats.org/officeDocument/2006/relationships/hyperlink" Target="https://m.edsoo.ru/835182d2" TargetMode="External"/><Relationship Id="rId272" Type="http://schemas.openxmlformats.org/officeDocument/2006/relationships/hyperlink" Target="https://m.edsoo.ru/8352f3b0" TargetMode="External"/><Relationship Id="rId328" Type="http://schemas.openxmlformats.org/officeDocument/2006/relationships/hyperlink" Target="https://m.edsoo.ru/8353832a" TargetMode="External"/><Relationship Id="rId535" Type="http://schemas.openxmlformats.org/officeDocument/2006/relationships/hyperlink" Target="https://resh.edu.ru/subject/11/8/" TargetMode="External"/><Relationship Id="rId577" Type="http://schemas.openxmlformats.org/officeDocument/2006/relationships/hyperlink" Target="https://m.edsoo.ru/83537fe2" TargetMode="External"/><Relationship Id="rId132" Type="http://schemas.openxmlformats.org/officeDocument/2006/relationships/hyperlink" Target="https://m.edsoo.ru/8352a05e" TargetMode="External"/><Relationship Id="rId174" Type="http://schemas.openxmlformats.org/officeDocument/2006/relationships/hyperlink" Target="https://resh.edu.ru/subject/11/7/" TargetMode="External"/><Relationship Id="rId381" Type="http://schemas.openxmlformats.org/officeDocument/2006/relationships/hyperlink" Target="https://resh.edu.ru/subject/11/7/" TargetMode="External"/><Relationship Id="rId602" Type="http://schemas.openxmlformats.org/officeDocument/2006/relationships/hyperlink" Target="https://resh.edu.ru/subject/11/8/" TargetMode="External"/><Relationship Id="rId241" Type="http://schemas.openxmlformats.org/officeDocument/2006/relationships/hyperlink" Target="https://m.edsoo.ru/83535b16" TargetMode="External"/><Relationship Id="rId437" Type="http://schemas.openxmlformats.org/officeDocument/2006/relationships/hyperlink" Target="https://m.edsoo.ru/83537bc8" TargetMode="External"/><Relationship Id="rId479" Type="http://schemas.openxmlformats.org/officeDocument/2006/relationships/hyperlink" Target="https://resh.edu.ru/subject/11/8/" TargetMode="External"/><Relationship Id="rId644" Type="http://schemas.openxmlformats.org/officeDocument/2006/relationships/hyperlink" Target="https://m.edsoo.ru/863c9c16" TargetMode="External"/><Relationship Id="rId36" Type="http://schemas.openxmlformats.org/officeDocument/2006/relationships/hyperlink" Target="https://m.edsoo.ru/835196d2" TargetMode="External"/><Relationship Id="rId283" Type="http://schemas.openxmlformats.org/officeDocument/2006/relationships/hyperlink" Target="https://m.edsoo.ru/83531c3c" TargetMode="External"/><Relationship Id="rId339" Type="http://schemas.openxmlformats.org/officeDocument/2006/relationships/hyperlink" Target="https://resh.edu.ru/subject/11/7/" TargetMode="External"/><Relationship Id="rId490" Type="http://schemas.openxmlformats.org/officeDocument/2006/relationships/hyperlink" Target="https://resh.edu.ru/subject/11/8/" TargetMode="External"/><Relationship Id="rId504" Type="http://schemas.openxmlformats.org/officeDocument/2006/relationships/hyperlink" Target="https://resh.edu.ru/subject/11/8/" TargetMode="External"/><Relationship Id="rId546" Type="http://schemas.openxmlformats.org/officeDocument/2006/relationships/hyperlink" Target="https://m.edsoo.ru/8353731c" TargetMode="External"/><Relationship Id="rId78" Type="http://schemas.openxmlformats.org/officeDocument/2006/relationships/hyperlink" Target="https://m.edsoo.ru/8351f3c0" TargetMode="External"/><Relationship Id="rId101" Type="http://schemas.openxmlformats.org/officeDocument/2006/relationships/hyperlink" Target="https://m.edsoo.ru/83521b7a" TargetMode="External"/><Relationship Id="rId143" Type="http://schemas.openxmlformats.org/officeDocument/2006/relationships/hyperlink" Target="https://m.edsoo.ru/8352a824" TargetMode="External"/><Relationship Id="rId185" Type="http://schemas.openxmlformats.org/officeDocument/2006/relationships/hyperlink" Target="https://resh.edu.ru/subject/11/7/" TargetMode="External"/><Relationship Id="rId350" Type="http://schemas.openxmlformats.org/officeDocument/2006/relationships/hyperlink" Target="https://m.edsoo.ru/8352eb86" TargetMode="External"/><Relationship Id="rId406" Type="http://schemas.openxmlformats.org/officeDocument/2006/relationships/hyperlink" Target="https://resh.edu.ru/subject/11/8/" TargetMode="External"/><Relationship Id="rId588" Type="http://schemas.openxmlformats.org/officeDocument/2006/relationships/hyperlink" Target="https://m.edsoo.ru/83539d42" TargetMode="External"/><Relationship Id="rId9" Type="http://schemas.openxmlformats.org/officeDocument/2006/relationships/hyperlink" Target="https://lesson.academy-content.myschool.edu.ru/09/09" TargetMode="External"/><Relationship Id="rId210" Type="http://schemas.openxmlformats.org/officeDocument/2006/relationships/hyperlink" Target="https://m.edsoo.ru/83532d08" TargetMode="External"/><Relationship Id="rId392" Type="http://schemas.openxmlformats.org/officeDocument/2006/relationships/hyperlink" Target="https://m.edsoo.ru/83535558" TargetMode="External"/><Relationship Id="rId448" Type="http://schemas.openxmlformats.org/officeDocument/2006/relationships/hyperlink" Target="https://m.edsoo.ru/83539b4e" TargetMode="External"/><Relationship Id="rId613" Type="http://schemas.openxmlformats.org/officeDocument/2006/relationships/hyperlink" Target="https://resh.edu.ru/subject/11/8/" TargetMode="External"/><Relationship Id="rId655" Type="http://schemas.openxmlformats.org/officeDocument/2006/relationships/hyperlink" Target="https://m.edsoo.ru/863ca8fa" TargetMode="External"/><Relationship Id="rId252" Type="http://schemas.openxmlformats.org/officeDocument/2006/relationships/hyperlink" Target="https://m.edsoo.ru/8352c782" TargetMode="External"/><Relationship Id="rId294" Type="http://schemas.openxmlformats.org/officeDocument/2006/relationships/hyperlink" Target="https://m.edsoo.ru/83533b4a" TargetMode="External"/><Relationship Id="rId308" Type="http://schemas.openxmlformats.org/officeDocument/2006/relationships/hyperlink" Target="https://m.edsoo.ru/835349d2" TargetMode="External"/><Relationship Id="rId515" Type="http://schemas.openxmlformats.org/officeDocument/2006/relationships/hyperlink" Target="https://m.edsoo.ru/8353ded8" TargetMode="External"/><Relationship Id="rId47" Type="http://schemas.openxmlformats.org/officeDocument/2006/relationships/hyperlink" Target="https://m.edsoo.ru/83519df8" TargetMode="External"/><Relationship Id="rId89" Type="http://schemas.openxmlformats.org/officeDocument/2006/relationships/hyperlink" Target="https://m.edsoo.ru/8351745e" TargetMode="External"/><Relationship Id="rId112" Type="http://schemas.openxmlformats.org/officeDocument/2006/relationships/hyperlink" Target="https://m.edsoo.ru/8352414a" TargetMode="External"/><Relationship Id="rId154" Type="http://schemas.openxmlformats.org/officeDocument/2006/relationships/hyperlink" Target="https://m.edsoo.ru/8352af04" TargetMode="External"/><Relationship Id="rId361" Type="http://schemas.openxmlformats.org/officeDocument/2006/relationships/hyperlink" Target="https://resh.edu.ru/subject/11/7/" TargetMode="External"/><Relationship Id="rId557" Type="http://schemas.openxmlformats.org/officeDocument/2006/relationships/hyperlink" Target="https://m.edsoo.ru/8352c49e" TargetMode="External"/><Relationship Id="rId599" Type="http://schemas.openxmlformats.org/officeDocument/2006/relationships/hyperlink" Target="https://m.edsoo.ru/8353ac92" TargetMode="External"/><Relationship Id="rId196" Type="http://schemas.openxmlformats.org/officeDocument/2006/relationships/hyperlink" Target="https://resh.edu.ru/subject/11/7/" TargetMode="External"/><Relationship Id="rId417" Type="http://schemas.openxmlformats.org/officeDocument/2006/relationships/hyperlink" Target="https://m.edsoo.ru/8353680e" TargetMode="External"/><Relationship Id="rId459" Type="http://schemas.openxmlformats.org/officeDocument/2006/relationships/hyperlink" Target="https://resh.edu.ru/subject/11/8/" TargetMode="External"/><Relationship Id="rId624" Type="http://schemas.openxmlformats.org/officeDocument/2006/relationships/hyperlink" Target="https://m.edsoo.ru/83541b82" TargetMode="External"/><Relationship Id="rId666" Type="http://schemas.openxmlformats.org/officeDocument/2006/relationships/hyperlink" Target="https://m.edsoo.ru/863cc43e" TargetMode="External"/><Relationship Id="rId16" Type="http://schemas.openxmlformats.org/officeDocument/2006/relationships/hyperlink" Target="https://lesson.academy-content.myschool.edu.ru/09/09" TargetMode="External"/><Relationship Id="rId221" Type="http://schemas.openxmlformats.org/officeDocument/2006/relationships/hyperlink" Target="https://resh.edu.ru/subject/11/7/" TargetMode="External"/><Relationship Id="rId263" Type="http://schemas.openxmlformats.org/officeDocument/2006/relationships/hyperlink" Target="https://m.edsoo.ru/8352e6cc" TargetMode="External"/><Relationship Id="rId319" Type="http://schemas.openxmlformats.org/officeDocument/2006/relationships/hyperlink" Target="https://m.edsoo.ru/83535b16" TargetMode="External"/><Relationship Id="rId470" Type="http://schemas.openxmlformats.org/officeDocument/2006/relationships/hyperlink" Target="https://m.edsoo.ru/83530166" TargetMode="External"/><Relationship Id="rId526" Type="http://schemas.openxmlformats.org/officeDocument/2006/relationships/hyperlink" Target="https://m.edsoo.ru/8353f558" TargetMode="External"/><Relationship Id="rId58" Type="http://schemas.openxmlformats.org/officeDocument/2006/relationships/hyperlink" Target="https://m.edsoo.ru/8351c896" TargetMode="External"/><Relationship Id="rId123" Type="http://schemas.openxmlformats.org/officeDocument/2006/relationships/hyperlink" Target="https://m.edsoo.ru/8351c436" TargetMode="External"/><Relationship Id="rId330" Type="http://schemas.openxmlformats.org/officeDocument/2006/relationships/hyperlink" Target="https://resh.edu.ru/subject/11/7/" TargetMode="External"/><Relationship Id="rId568" Type="http://schemas.openxmlformats.org/officeDocument/2006/relationships/hyperlink" Target="https://resh.edu.ru/subject/11/8/" TargetMode="External"/><Relationship Id="rId165" Type="http://schemas.openxmlformats.org/officeDocument/2006/relationships/hyperlink" Target="https://m.edsoo.ru/8352b508" TargetMode="External"/><Relationship Id="rId372" Type="http://schemas.openxmlformats.org/officeDocument/2006/relationships/hyperlink" Target="https://resh.edu.ru/subject/11/7/" TargetMode="External"/><Relationship Id="rId428" Type="http://schemas.openxmlformats.org/officeDocument/2006/relationships/hyperlink" Target="https://resh.edu.ru/subject/11/8/" TargetMode="External"/><Relationship Id="rId635" Type="http://schemas.openxmlformats.org/officeDocument/2006/relationships/hyperlink" Target="https://m.edsoo.ru/835434fa" TargetMode="External"/><Relationship Id="rId232" Type="http://schemas.openxmlformats.org/officeDocument/2006/relationships/hyperlink" Target="https://m.edsoo.ru/8353599a" TargetMode="External"/><Relationship Id="rId274" Type="http://schemas.openxmlformats.org/officeDocument/2006/relationships/hyperlink" Target="https://resh.edu.ru/subject/11/7/" TargetMode="External"/><Relationship Id="rId481" Type="http://schemas.openxmlformats.org/officeDocument/2006/relationships/hyperlink" Target="https://m.edsoo.ru/8353204c" TargetMode="External"/><Relationship Id="rId27" Type="http://schemas.openxmlformats.org/officeDocument/2006/relationships/hyperlink" Target="https://m.edsoo.ru/83518002" TargetMode="External"/><Relationship Id="rId69" Type="http://schemas.openxmlformats.org/officeDocument/2006/relationships/hyperlink" Target="https://m.edsoo.ru/8351e01a" TargetMode="External"/><Relationship Id="rId134" Type="http://schemas.openxmlformats.org/officeDocument/2006/relationships/hyperlink" Target="https://m.edsoo.ru/8352ad42" TargetMode="External"/><Relationship Id="rId537" Type="http://schemas.openxmlformats.org/officeDocument/2006/relationships/hyperlink" Target="https://resh.edu.ru/subject/11/8/" TargetMode="External"/><Relationship Id="rId579" Type="http://schemas.openxmlformats.org/officeDocument/2006/relationships/hyperlink" Target="https://m.edsoo.ru/83537bc8" TargetMode="External"/><Relationship Id="rId80" Type="http://schemas.openxmlformats.org/officeDocument/2006/relationships/hyperlink" Target="https://m.edsoo.ru/8351fa14" TargetMode="External"/><Relationship Id="rId176" Type="http://schemas.openxmlformats.org/officeDocument/2006/relationships/hyperlink" Target="https://resh.edu.ru/subject/11/7/" TargetMode="External"/><Relationship Id="rId341" Type="http://schemas.openxmlformats.org/officeDocument/2006/relationships/hyperlink" Target="https://m.edsoo.ru/8352e438" TargetMode="External"/><Relationship Id="rId383" Type="http://schemas.openxmlformats.org/officeDocument/2006/relationships/hyperlink" Target="https://m.edsoo.ru/8353422a" TargetMode="External"/><Relationship Id="rId439" Type="http://schemas.openxmlformats.org/officeDocument/2006/relationships/hyperlink" Target="https://m.edsoo.ru/83538d3e" TargetMode="External"/><Relationship Id="rId590" Type="http://schemas.openxmlformats.org/officeDocument/2006/relationships/hyperlink" Target="https://m.edsoo.ru/83539b4e" TargetMode="External"/><Relationship Id="rId604" Type="http://schemas.openxmlformats.org/officeDocument/2006/relationships/hyperlink" Target="https://resh.edu.ru/subject/11/8/" TargetMode="External"/><Relationship Id="rId646" Type="http://schemas.openxmlformats.org/officeDocument/2006/relationships/hyperlink" Target="https://m.edsoo.ru/863c9478" TargetMode="External"/><Relationship Id="rId201" Type="http://schemas.openxmlformats.org/officeDocument/2006/relationships/hyperlink" Target="https://m.edsoo.ru/83530a30" TargetMode="External"/><Relationship Id="rId243" Type="http://schemas.openxmlformats.org/officeDocument/2006/relationships/hyperlink" Target="https://m.edsoo.ru/8353616a" TargetMode="External"/><Relationship Id="rId285" Type="http://schemas.openxmlformats.org/officeDocument/2006/relationships/hyperlink" Target="https://resh.edu.ru/subject/11/7/" TargetMode="External"/><Relationship Id="rId450" Type="http://schemas.openxmlformats.org/officeDocument/2006/relationships/hyperlink" Target="https://m.edsoo.ru/8353a7b0" TargetMode="External"/><Relationship Id="rId506" Type="http://schemas.openxmlformats.org/officeDocument/2006/relationships/hyperlink" Target="https://resh.edu.ru/subject/11/8/" TargetMode="External"/><Relationship Id="rId38" Type="http://schemas.openxmlformats.org/officeDocument/2006/relationships/hyperlink" Target="https://m.edsoo.ru/83518174" TargetMode="External"/><Relationship Id="rId103" Type="http://schemas.openxmlformats.org/officeDocument/2006/relationships/hyperlink" Target="https://m.edsoo.ru/8352220a" TargetMode="External"/><Relationship Id="rId310" Type="http://schemas.openxmlformats.org/officeDocument/2006/relationships/hyperlink" Target="https://m.edsoo.ru/83534c16" TargetMode="External"/><Relationship Id="rId492" Type="http://schemas.openxmlformats.org/officeDocument/2006/relationships/hyperlink" Target="https://resh.edu.ru/subject/11/8/" TargetMode="External"/><Relationship Id="rId548" Type="http://schemas.openxmlformats.org/officeDocument/2006/relationships/hyperlink" Target="https://resh.edu.ru/subject/11/8/" TargetMode="External"/><Relationship Id="rId91" Type="http://schemas.openxmlformats.org/officeDocument/2006/relationships/hyperlink" Target="https://m.edsoo.ru/83520dce" TargetMode="External"/><Relationship Id="rId145" Type="http://schemas.openxmlformats.org/officeDocument/2006/relationships/hyperlink" Target="https://m.edsoo.ru/8352ad42" TargetMode="External"/><Relationship Id="rId187" Type="http://schemas.openxmlformats.org/officeDocument/2006/relationships/hyperlink" Target="https://m.edsoo.ru/8352de34" TargetMode="External"/><Relationship Id="rId352" Type="http://schemas.openxmlformats.org/officeDocument/2006/relationships/hyperlink" Target="https://m.edsoo.ru/8352f86a" TargetMode="External"/><Relationship Id="rId394" Type="http://schemas.openxmlformats.org/officeDocument/2006/relationships/hyperlink" Target="https://m.edsoo.ru/83534d42" TargetMode="External"/><Relationship Id="rId408" Type="http://schemas.openxmlformats.org/officeDocument/2006/relationships/hyperlink" Target="https://resh.edu.ru/subject/11/8/" TargetMode="External"/><Relationship Id="rId615" Type="http://schemas.openxmlformats.org/officeDocument/2006/relationships/hyperlink" Target="https://m.edsoo.ru/83540494" TargetMode="External"/><Relationship Id="rId212" Type="http://schemas.openxmlformats.org/officeDocument/2006/relationships/hyperlink" Target="https://m.edsoo.ru/835338a2" TargetMode="External"/><Relationship Id="rId254" Type="http://schemas.openxmlformats.org/officeDocument/2006/relationships/hyperlink" Target="https://resh.edu.ru/subject/11/7/" TargetMode="External"/><Relationship Id="rId657" Type="http://schemas.openxmlformats.org/officeDocument/2006/relationships/hyperlink" Target="https://resh.edu.ru/subject/11/9/" TargetMode="External"/><Relationship Id="rId49" Type="http://schemas.openxmlformats.org/officeDocument/2006/relationships/hyperlink" Target="https://m.edsoo.ru/8351b414" TargetMode="External"/><Relationship Id="rId114" Type="http://schemas.openxmlformats.org/officeDocument/2006/relationships/hyperlink" Target="https://m.edsoo.ru/83522480" TargetMode="External"/><Relationship Id="rId296" Type="http://schemas.openxmlformats.org/officeDocument/2006/relationships/hyperlink" Target="https://resh.edu.ru/subject/11/7/" TargetMode="External"/><Relationship Id="rId461" Type="http://schemas.openxmlformats.org/officeDocument/2006/relationships/hyperlink" Target="https://resh.edu.ru/subject/11/8/" TargetMode="External"/><Relationship Id="rId517" Type="http://schemas.openxmlformats.org/officeDocument/2006/relationships/hyperlink" Target="https://m.edsoo.ru/8353ef22" TargetMode="External"/><Relationship Id="rId559" Type="http://schemas.openxmlformats.org/officeDocument/2006/relationships/hyperlink" Target="https://m.edsoo.ru/8353680e" TargetMode="External"/><Relationship Id="rId60" Type="http://schemas.openxmlformats.org/officeDocument/2006/relationships/hyperlink" Target="https://m.edsoo.ru/8351bf4a" TargetMode="External"/><Relationship Id="rId156" Type="http://schemas.openxmlformats.org/officeDocument/2006/relationships/hyperlink" Target="https://m.edsoo.ru/8352ab80" TargetMode="External"/><Relationship Id="rId198" Type="http://schemas.openxmlformats.org/officeDocument/2006/relationships/hyperlink" Target="https://resh.edu.ru/subject/11/7/" TargetMode="External"/><Relationship Id="rId321" Type="http://schemas.openxmlformats.org/officeDocument/2006/relationships/hyperlink" Target="https://m.edsoo.ru/83535f1c" TargetMode="External"/><Relationship Id="rId363" Type="http://schemas.openxmlformats.org/officeDocument/2006/relationships/hyperlink" Target="https://m.edsoo.ru/83531c3c" TargetMode="External"/><Relationship Id="rId419" Type="http://schemas.openxmlformats.org/officeDocument/2006/relationships/hyperlink" Target="https://m.edsoo.ru/8352bef4" TargetMode="External"/><Relationship Id="rId570" Type="http://schemas.openxmlformats.org/officeDocument/2006/relationships/hyperlink" Target="https://resh.edu.ru/subject/11/8/" TargetMode="External"/><Relationship Id="rId626" Type="http://schemas.openxmlformats.org/officeDocument/2006/relationships/hyperlink" Target="https://m.edsoo.ru/83542866" TargetMode="External"/><Relationship Id="rId223" Type="http://schemas.openxmlformats.org/officeDocument/2006/relationships/hyperlink" Target="https://resh.edu.ru/subject/11/7/" TargetMode="External"/><Relationship Id="rId430" Type="http://schemas.openxmlformats.org/officeDocument/2006/relationships/hyperlink" Target="https://m.edsoo.ru/83537aa6" TargetMode="External"/><Relationship Id="rId668" Type="http://schemas.openxmlformats.org/officeDocument/2006/relationships/hyperlink" Target="https://m.edsoo.ru/863cba34" TargetMode="External"/><Relationship Id="rId18" Type="http://schemas.openxmlformats.org/officeDocument/2006/relationships/hyperlink" Target="https://lesson.academy-content.myschool.edu.ru/09/09" TargetMode="External"/><Relationship Id="rId39" Type="http://schemas.openxmlformats.org/officeDocument/2006/relationships/hyperlink" Target="https://m.edsoo.ru/8351a618" TargetMode="External"/><Relationship Id="rId265" Type="http://schemas.openxmlformats.org/officeDocument/2006/relationships/hyperlink" Target="https://resh.edu.ru/subject/11/7/" TargetMode="External"/><Relationship Id="rId286" Type="http://schemas.openxmlformats.org/officeDocument/2006/relationships/hyperlink" Target="https://m.edsoo.ru/83531d5e" TargetMode="External"/><Relationship Id="rId451" Type="http://schemas.openxmlformats.org/officeDocument/2006/relationships/hyperlink" Target="https://m.edsoo.ru/8353a9e0" TargetMode="External"/><Relationship Id="rId472" Type="http://schemas.openxmlformats.org/officeDocument/2006/relationships/hyperlink" Target="https://m.edsoo.ru/835304e0" TargetMode="External"/><Relationship Id="rId493" Type="http://schemas.openxmlformats.org/officeDocument/2006/relationships/hyperlink" Target="https://m.edsoo.ru/8353d258" TargetMode="External"/><Relationship Id="rId507" Type="http://schemas.openxmlformats.org/officeDocument/2006/relationships/hyperlink" Target="https://m.edsoo.ru/8353d0a0" TargetMode="External"/><Relationship Id="rId528" Type="http://schemas.openxmlformats.org/officeDocument/2006/relationships/hyperlink" Target="https://resh.edu.ru/subject/11/8/" TargetMode="External"/><Relationship Id="rId549" Type="http://schemas.openxmlformats.org/officeDocument/2006/relationships/hyperlink" Target="https://resh.edu.ru/subject/11/8/" TargetMode="External"/><Relationship Id="rId50" Type="http://schemas.openxmlformats.org/officeDocument/2006/relationships/hyperlink" Target="https://m.edsoo.ru/83519ab0" TargetMode="External"/><Relationship Id="rId104" Type="http://schemas.openxmlformats.org/officeDocument/2006/relationships/hyperlink" Target="https://m.edsoo.ru/835220de" TargetMode="External"/><Relationship Id="rId125" Type="http://schemas.openxmlformats.org/officeDocument/2006/relationships/hyperlink" Target="https://m.edsoo.ru/835288da" TargetMode="External"/><Relationship Id="rId146" Type="http://schemas.openxmlformats.org/officeDocument/2006/relationships/hyperlink" Target="https://m.edsoo.ru/8352ab80" TargetMode="External"/><Relationship Id="rId167" Type="http://schemas.openxmlformats.org/officeDocument/2006/relationships/hyperlink" Target="https://m.edsoo.ru/8352bb8e" TargetMode="External"/><Relationship Id="rId188" Type="http://schemas.openxmlformats.org/officeDocument/2006/relationships/hyperlink" Target="https://resh.edu.ru/subject/11/7/" TargetMode="External"/><Relationship Id="rId311" Type="http://schemas.openxmlformats.org/officeDocument/2006/relationships/hyperlink" Target="https://m.edsoo.ru/8353599a" TargetMode="External"/><Relationship Id="rId332" Type="http://schemas.openxmlformats.org/officeDocument/2006/relationships/hyperlink" Target="https://resh.edu.ru/subject/11/7/" TargetMode="External"/><Relationship Id="rId353" Type="http://schemas.openxmlformats.org/officeDocument/2006/relationships/hyperlink" Target="https://resh.edu.ru/subject/11/7/" TargetMode="External"/><Relationship Id="rId374" Type="http://schemas.openxmlformats.org/officeDocument/2006/relationships/hyperlink" Target="https://m.edsoo.ru/83533a14" TargetMode="External"/><Relationship Id="rId395" Type="http://schemas.openxmlformats.org/officeDocument/2006/relationships/hyperlink" Target="https://m.edsoo.ru/8352af04" TargetMode="External"/><Relationship Id="rId409" Type="http://schemas.openxmlformats.org/officeDocument/2006/relationships/hyperlink" Target="https://resh.edu.ru/subject/11/8/" TargetMode="External"/><Relationship Id="rId560" Type="http://schemas.openxmlformats.org/officeDocument/2006/relationships/hyperlink" Target="https://m.edsoo.ru/83536cfa" TargetMode="External"/><Relationship Id="rId581" Type="http://schemas.openxmlformats.org/officeDocument/2006/relationships/hyperlink" Target="https://m.edsoo.ru/83538d3e" TargetMode="External"/><Relationship Id="rId71" Type="http://schemas.openxmlformats.org/officeDocument/2006/relationships/hyperlink" Target="https://m.edsoo.ru/8351e308" TargetMode="External"/><Relationship Id="rId92" Type="http://schemas.openxmlformats.org/officeDocument/2006/relationships/hyperlink" Target="https://m.edsoo.ru/83520dce" TargetMode="External"/><Relationship Id="rId213" Type="http://schemas.openxmlformats.org/officeDocument/2006/relationships/hyperlink" Target="https://m.edsoo.ru/83533564" TargetMode="External"/><Relationship Id="rId234" Type="http://schemas.openxmlformats.org/officeDocument/2006/relationships/hyperlink" Target="https://m.edsoo.ru/83535558" TargetMode="External"/><Relationship Id="rId420" Type="http://schemas.openxmlformats.org/officeDocument/2006/relationships/hyperlink" Target="https://m.edsoo.ru/8352c30e" TargetMode="External"/><Relationship Id="rId616" Type="http://schemas.openxmlformats.org/officeDocument/2006/relationships/hyperlink" Target="https://m.edsoo.ru/83540494" TargetMode="External"/><Relationship Id="rId637" Type="http://schemas.openxmlformats.org/officeDocument/2006/relationships/hyperlink" Target="https://m.edsoo.ru/8354366c" TargetMode="External"/><Relationship Id="rId658" Type="http://schemas.openxmlformats.org/officeDocument/2006/relationships/hyperlink" Target="https://m.edsoo.ru/863cb598" TargetMode="External"/><Relationship Id="rId2" Type="http://schemas.openxmlformats.org/officeDocument/2006/relationships/numbering" Target="numbering.xml"/><Relationship Id="rId29" Type="http://schemas.openxmlformats.org/officeDocument/2006/relationships/hyperlink" Target="https://m.edsoo.ru/83516252" TargetMode="External"/><Relationship Id="rId255" Type="http://schemas.openxmlformats.org/officeDocument/2006/relationships/hyperlink" Target="https://resh.edu.ru/subject/11/7/" TargetMode="External"/><Relationship Id="rId276" Type="http://schemas.openxmlformats.org/officeDocument/2006/relationships/hyperlink" Target="https://resh.edu.ru/subject/11/7/" TargetMode="External"/><Relationship Id="rId297" Type="http://schemas.openxmlformats.org/officeDocument/2006/relationships/hyperlink" Target="https://m.edsoo.ru/835340a4" TargetMode="External"/><Relationship Id="rId441" Type="http://schemas.openxmlformats.org/officeDocument/2006/relationships/hyperlink" Target="https://m.edsoo.ru/8353a5b2" TargetMode="External"/><Relationship Id="rId462" Type="http://schemas.openxmlformats.org/officeDocument/2006/relationships/hyperlink" Target="https://resh.edu.ru/subject/11/8/" TargetMode="External"/><Relationship Id="rId483" Type="http://schemas.openxmlformats.org/officeDocument/2006/relationships/hyperlink" Target="https://m.edsoo.ru/8353e086" TargetMode="External"/><Relationship Id="rId518" Type="http://schemas.openxmlformats.org/officeDocument/2006/relationships/hyperlink" Target="https://m.edsoo.ru/8353f044" TargetMode="External"/><Relationship Id="rId539" Type="http://schemas.openxmlformats.org/officeDocument/2006/relationships/hyperlink" Target="https://m.edsoo.ru/83540494" TargetMode="External"/><Relationship Id="rId40" Type="http://schemas.openxmlformats.org/officeDocument/2006/relationships/hyperlink" Target="https://m.edsoo.ru/835197fe" TargetMode="External"/><Relationship Id="rId115" Type="http://schemas.openxmlformats.org/officeDocument/2006/relationships/hyperlink" Target="https://m.edsoo.ru/83522481" TargetMode="External"/><Relationship Id="rId136" Type="http://schemas.openxmlformats.org/officeDocument/2006/relationships/hyperlink" Target="https://m.edsoo.ru/8352a9d2" TargetMode="External"/><Relationship Id="rId157" Type="http://schemas.openxmlformats.org/officeDocument/2006/relationships/hyperlink" Target="https://m.edsoo.ru/8352a9d2" TargetMode="External"/><Relationship Id="rId178" Type="http://schemas.openxmlformats.org/officeDocument/2006/relationships/hyperlink" Target="https://m.edsoo.ru/8352d57e" TargetMode="External"/><Relationship Id="rId301" Type="http://schemas.openxmlformats.org/officeDocument/2006/relationships/hyperlink" Target="https://resh.edu.ru/subject/11/7/" TargetMode="External"/><Relationship Id="rId322" Type="http://schemas.openxmlformats.org/officeDocument/2006/relationships/hyperlink" Target="https://m.edsoo.ru/8353616a" TargetMode="External"/><Relationship Id="rId343" Type="http://schemas.openxmlformats.org/officeDocument/2006/relationships/hyperlink" Target="https://resh.edu.ru/subject/11/7/" TargetMode="External"/><Relationship Id="rId364" Type="http://schemas.openxmlformats.org/officeDocument/2006/relationships/hyperlink" Target="https://resh.edu.ru/subject/11/7/" TargetMode="External"/><Relationship Id="rId550" Type="http://schemas.openxmlformats.org/officeDocument/2006/relationships/hyperlink" Target="https://resh.edu.ru/subject/11/8/" TargetMode="External"/><Relationship Id="rId61" Type="http://schemas.openxmlformats.org/officeDocument/2006/relationships/hyperlink" Target="https://m.edsoo.ru/8351c74c" TargetMode="External"/><Relationship Id="rId82" Type="http://schemas.openxmlformats.org/officeDocument/2006/relationships/hyperlink" Target="https://m.edsoo.ru/8351fcb2" TargetMode="External"/><Relationship Id="rId199" Type="http://schemas.openxmlformats.org/officeDocument/2006/relationships/hyperlink" Target="https://resh.edu.ru/subject/11/7/" TargetMode="External"/><Relationship Id="rId203" Type="http://schemas.openxmlformats.org/officeDocument/2006/relationships/hyperlink" Target="https://resh.edu.ru/subject/11/7/" TargetMode="External"/><Relationship Id="rId385" Type="http://schemas.openxmlformats.org/officeDocument/2006/relationships/hyperlink" Target="https://resh.edu.ru/subject/11/7/" TargetMode="External"/><Relationship Id="rId571" Type="http://schemas.openxmlformats.org/officeDocument/2006/relationships/hyperlink" Target="https://m.edsoo.ru/83537466" TargetMode="External"/><Relationship Id="rId592" Type="http://schemas.openxmlformats.org/officeDocument/2006/relationships/hyperlink" Target="https://m.edsoo.ru/8353a7b0" TargetMode="External"/><Relationship Id="rId606" Type="http://schemas.openxmlformats.org/officeDocument/2006/relationships/hyperlink" Target="https://m.edsoo.ru/83531ab6" TargetMode="External"/><Relationship Id="rId627" Type="http://schemas.openxmlformats.org/officeDocument/2006/relationships/hyperlink" Target="https://m.edsoo.ru/83542262" TargetMode="External"/><Relationship Id="rId648" Type="http://schemas.openxmlformats.org/officeDocument/2006/relationships/hyperlink" Target="https://m.edsoo.ru/863c9054" TargetMode="External"/><Relationship Id="rId669" Type="http://schemas.openxmlformats.org/officeDocument/2006/relationships/hyperlink" Target="https://m.edsoo.ru/863cb70a" TargetMode="External"/><Relationship Id="rId19" Type="http://schemas.openxmlformats.org/officeDocument/2006/relationships/hyperlink" Target="https://m.edsoo.ru/83514d30" TargetMode="External"/><Relationship Id="rId224" Type="http://schemas.openxmlformats.org/officeDocument/2006/relationships/hyperlink" Target="https://resh.edu.ru/subject/11/7/" TargetMode="External"/><Relationship Id="rId245" Type="http://schemas.openxmlformats.org/officeDocument/2006/relationships/hyperlink" Target="https://m.edsoo.ru/83535f1c" TargetMode="External"/><Relationship Id="rId266" Type="http://schemas.openxmlformats.org/officeDocument/2006/relationships/hyperlink" Target="https://m.edsoo.ru/8352de34" TargetMode="External"/><Relationship Id="rId287" Type="http://schemas.openxmlformats.org/officeDocument/2006/relationships/hyperlink" Target="https://resh.edu.ru/subject/11/7/" TargetMode="External"/><Relationship Id="rId410" Type="http://schemas.openxmlformats.org/officeDocument/2006/relationships/hyperlink" Target="https://m.edsoo.ru/83536930" TargetMode="External"/><Relationship Id="rId431" Type="http://schemas.openxmlformats.org/officeDocument/2006/relationships/hyperlink" Target="https://m.edsoo.ru/83537466" TargetMode="External"/><Relationship Id="rId452" Type="http://schemas.openxmlformats.org/officeDocument/2006/relationships/hyperlink" Target="https://m.edsoo.ru/835396d0" TargetMode="External"/><Relationship Id="rId473" Type="http://schemas.openxmlformats.org/officeDocument/2006/relationships/hyperlink" Target="https://m.edsoo.ru/8353ae68" TargetMode="External"/><Relationship Id="rId494" Type="http://schemas.openxmlformats.org/officeDocument/2006/relationships/hyperlink" Target="https://m.edsoo.ru/8353ced4" TargetMode="External"/><Relationship Id="rId508" Type="http://schemas.openxmlformats.org/officeDocument/2006/relationships/hyperlink" Target="https://resh.edu.ru/subject/11/8/" TargetMode="External"/><Relationship Id="rId529" Type="http://schemas.openxmlformats.org/officeDocument/2006/relationships/hyperlink" Target="https://resh.edu.ru/subject/11/8/" TargetMode="External"/><Relationship Id="rId30" Type="http://schemas.openxmlformats.org/officeDocument/2006/relationships/hyperlink" Target="https://m.edsoo.ru/8351655e" TargetMode="External"/><Relationship Id="rId105" Type="http://schemas.openxmlformats.org/officeDocument/2006/relationships/hyperlink" Target="https://m.edsoo.ru/83522cdc" TargetMode="External"/><Relationship Id="rId126" Type="http://schemas.openxmlformats.org/officeDocument/2006/relationships/hyperlink" Target="https://m.edsoo.ru/83528b3c" TargetMode="External"/><Relationship Id="rId147" Type="http://schemas.openxmlformats.org/officeDocument/2006/relationships/hyperlink" Target="https://m.edsoo.ru/8352a9d2" TargetMode="External"/><Relationship Id="rId168" Type="http://schemas.openxmlformats.org/officeDocument/2006/relationships/hyperlink" Target="https://m.edsoo.ru/8352bb8e" TargetMode="External"/><Relationship Id="rId312" Type="http://schemas.openxmlformats.org/officeDocument/2006/relationships/hyperlink" Target="https://m.edsoo.ru/83535120" TargetMode="External"/><Relationship Id="rId333" Type="http://schemas.openxmlformats.org/officeDocument/2006/relationships/hyperlink" Target="https://resh.edu.ru/subject/11/7/" TargetMode="External"/><Relationship Id="rId354" Type="http://schemas.openxmlformats.org/officeDocument/2006/relationships/hyperlink" Target="https://resh.edu.ru/subject/11/7/" TargetMode="External"/><Relationship Id="rId540" Type="http://schemas.openxmlformats.org/officeDocument/2006/relationships/hyperlink" Target="https://m.edsoo.ru/8353d6e0" TargetMode="External"/><Relationship Id="rId51" Type="http://schemas.openxmlformats.org/officeDocument/2006/relationships/hyperlink" Target="https://m.edsoo.ru/8351b19e" TargetMode="External"/><Relationship Id="rId72" Type="http://schemas.openxmlformats.org/officeDocument/2006/relationships/hyperlink" Target="https://m.edsoo.ru/8351e6e6" TargetMode="External"/><Relationship Id="rId93" Type="http://schemas.openxmlformats.org/officeDocument/2006/relationships/hyperlink" Target="https://m.edsoo.ru/83521d78" TargetMode="External"/><Relationship Id="rId189" Type="http://schemas.openxmlformats.org/officeDocument/2006/relationships/hyperlink" Target="https://resh.edu.ru/subject/11/7/" TargetMode="External"/><Relationship Id="rId375" Type="http://schemas.openxmlformats.org/officeDocument/2006/relationships/hyperlink" Target="https://resh.edu.ru/subject/11/7/" TargetMode="External"/><Relationship Id="rId396" Type="http://schemas.openxmlformats.org/officeDocument/2006/relationships/hyperlink" Target="https://m.edsoo.ru/83535c4c" TargetMode="External"/><Relationship Id="rId561" Type="http://schemas.openxmlformats.org/officeDocument/2006/relationships/hyperlink" Target="https://m.edsoo.ru/8352bef4" TargetMode="External"/><Relationship Id="rId582" Type="http://schemas.openxmlformats.org/officeDocument/2006/relationships/hyperlink" Target="https://m.edsoo.ru/83538eec" TargetMode="External"/><Relationship Id="rId617" Type="http://schemas.openxmlformats.org/officeDocument/2006/relationships/hyperlink" Target="https://m.edsoo.ru/835407f0" TargetMode="External"/><Relationship Id="rId638" Type="http://schemas.openxmlformats.org/officeDocument/2006/relationships/hyperlink" Target="https://m.edsoo.ru/83544346" TargetMode="External"/><Relationship Id="rId659" Type="http://schemas.openxmlformats.org/officeDocument/2006/relationships/hyperlink" Target="https://m.edsoo.ru/863cba34" TargetMode="External"/><Relationship Id="rId3" Type="http://schemas.openxmlformats.org/officeDocument/2006/relationships/styles" Target="styles.xml"/><Relationship Id="rId214" Type="http://schemas.openxmlformats.org/officeDocument/2006/relationships/hyperlink" Target="https://resh.edu.ru/subject/11/7/" TargetMode="External"/><Relationship Id="rId235" Type="http://schemas.openxmlformats.org/officeDocument/2006/relationships/hyperlink" Target="https://m.edsoo.ru/83535008" TargetMode="External"/><Relationship Id="rId256" Type="http://schemas.openxmlformats.org/officeDocument/2006/relationships/hyperlink" Target="https://resh.edu.ru/subject/11/7/" TargetMode="External"/><Relationship Id="rId277" Type="http://schemas.openxmlformats.org/officeDocument/2006/relationships/hyperlink" Target="https://resh.edu.ru/subject/11/7/" TargetMode="External"/><Relationship Id="rId298" Type="http://schemas.openxmlformats.org/officeDocument/2006/relationships/hyperlink" Target="https://m.edsoo.ru/83533e42" TargetMode="External"/><Relationship Id="rId400" Type="http://schemas.openxmlformats.org/officeDocument/2006/relationships/hyperlink" Target="https://m.edsoo.ru/83535d8c" TargetMode="External"/><Relationship Id="rId421" Type="http://schemas.openxmlformats.org/officeDocument/2006/relationships/hyperlink" Target="https://m.edsoo.ru/8353759c" TargetMode="External"/><Relationship Id="rId442" Type="http://schemas.openxmlformats.org/officeDocument/2006/relationships/hyperlink" Target="https://m.edsoo.ru/8353986a" TargetMode="External"/><Relationship Id="rId463" Type="http://schemas.openxmlformats.org/officeDocument/2006/relationships/hyperlink" Target="https://resh.edu.ru/subject/11/8/" TargetMode="External"/><Relationship Id="rId484" Type="http://schemas.openxmlformats.org/officeDocument/2006/relationships/hyperlink" Target="https://resh.edu.ru/subject/11/8/" TargetMode="External"/><Relationship Id="rId519" Type="http://schemas.openxmlformats.org/officeDocument/2006/relationships/hyperlink" Target="https://resh.edu.ru/subject/11/8/" TargetMode="External"/><Relationship Id="rId670" Type="http://schemas.openxmlformats.org/officeDocument/2006/relationships/fontTable" Target="fontTable.xml"/><Relationship Id="rId116" Type="http://schemas.openxmlformats.org/officeDocument/2006/relationships/hyperlink" Target="https://m.edsoo.ru/8352511c" TargetMode="External"/><Relationship Id="rId137" Type="http://schemas.openxmlformats.org/officeDocument/2006/relationships/hyperlink" Target="https://m.edsoo.ru/8352a824" TargetMode="External"/><Relationship Id="rId158" Type="http://schemas.openxmlformats.org/officeDocument/2006/relationships/hyperlink" Target="https://m.edsoo.ru/8352a824" TargetMode="External"/><Relationship Id="rId302" Type="http://schemas.openxmlformats.org/officeDocument/2006/relationships/hyperlink" Target="https://resh.edu.ru/subject/11/7/" TargetMode="External"/><Relationship Id="rId323" Type="http://schemas.openxmlformats.org/officeDocument/2006/relationships/hyperlink" Target="https://m.edsoo.ru/835363b8" TargetMode="External"/><Relationship Id="rId344" Type="http://schemas.openxmlformats.org/officeDocument/2006/relationships/hyperlink" Target="https://resh.edu.ru/subject/11/7/" TargetMode="External"/><Relationship Id="rId530" Type="http://schemas.openxmlformats.org/officeDocument/2006/relationships/hyperlink" Target="https://m.edsoo.ru/8353fa26" TargetMode="External"/><Relationship Id="rId20" Type="http://schemas.openxmlformats.org/officeDocument/2006/relationships/hyperlink" Target="https://m.edsoo.ru/83514d30" TargetMode="External"/><Relationship Id="rId41" Type="http://schemas.openxmlformats.org/officeDocument/2006/relationships/hyperlink" Target="https://m.edsoo.ru/83518e12" TargetMode="External"/><Relationship Id="rId62" Type="http://schemas.openxmlformats.org/officeDocument/2006/relationships/hyperlink" Target="https://m.edsoo.ru/8351d6e2" TargetMode="External"/><Relationship Id="rId83" Type="http://schemas.openxmlformats.org/officeDocument/2006/relationships/hyperlink" Target="https://m.edsoo.ru/8351feec" TargetMode="External"/><Relationship Id="rId179" Type="http://schemas.openxmlformats.org/officeDocument/2006/relationships/hyperlink" Target="https://m.edsoo.ru/8352d57e" TargetMode="External"/><Relationship Id="rId365" Type="http://schemas.openxmlformats.org/officeDocument/2006/relationships/hyperlink" Target="https://m.edsoo.ru/83531d5e" TargetMode="External"/><Relationship Id="rId386" Type="http://schemas.openxmlformats.org/officeDocument/2006/relationships/hyperlink" Target="https://m.edsoo.ru/83529d8e" TargetMode="External"/><Relationship Id="rId551" Type="http://schemas.openxmlformats.org/officeDocument/2006/relationships/hyperlink" Target="https://resh.edu.ru/subject/11/8/" TargetMode="External"/><Relationship Id="rId572" Type="http://schemas.openxmlformats.org/officeDocument/2006/relationships/hyperlink" Target="https://m.edsoo.ru/83537aa6" TargetMode="External"/><Relationship Id="rId593" Type="http://schemas.openxmlformats.org/officeDocument/2006/relationships/hyperlink" Target="https://m.edsoo.ru/8353a9e0" TargetMode="External"/><Relationship Id="rId607" Type="http://schemas.openxmlformats.org/officeDocument/2006/relationships/hyperlink" Target="https://m.edsoo.ru/8352cde0" TargetMode="External"/><Relationship Id="rId628" Type="http://schemas.openxmlformats.org/officeDocument/2006/relationships/hyperlink" Target="https://m.edsoo.ru/8354253c" TargetMode="External"/><Relationship Id="rId649" Type="http://schemas.openxmlformats.org/officeDocument/2006/relationships/hyperlink" Target="https://m.edsoo.ru/863c9612" TargetMode="External"/><Relationship Id="rId190" Type="http://schemas.openxmlformats.org/officeDocument/2006/relationships/hyperlink" Target="https://m.edsoo.ru/8352ee10" TargetMode="External"/><Relationship Id="rId204" Type="http://schemas.openxmlformats.org/officeDocument/2006/relationships/hyperlink" Target="https://m.edsoo.ru/83531c3c" TargetMode="External"/><Relationship Id="rId225" Type="http://schemas.openxmlformats.org/officeDocument/2006/relationships/hyperlink" Target="https://m.edsoo.ru/8353422a" TargetMode="External"/><Relationship Id="rId246" Type="http://schemas.openxmlformats.org/officeDocument/2006/relationships/hyperlink" Target="https://m.edsoo.ru/83535d8c" TargetMode="External"/><Relationship Id="rId267" Type="http://schemas.openxmlformats.org/officeDocument/2006/relationships/hyperlink" Target="https://resh.edu.ru/subject/11/7/" TargetMode="External"/><Relationship Id="rId288" Type="http://schemas.openxmlformats.org/officeDocument/2006/relationships/hyperlink" Target="https://resh.edu.ru/subject/11/7/" TargetMode="External"/><Relationship Id="rId411" Type="http://schemas.openxmlformats.org/officeDocument/2006/relationships/hyperlink" Target="https://m.edsoo.ru/83537196" TargetMode="External"/><Relationship Id="rId432" Type="http://schemas.openxmlformats.org/officeDocument/2006/relationships/hyperlink" Target="https://m.edsoo.ru/83537aa6" TargetMode="External"/><Relationship Id="rId453" Type="http://schemas.openxmlformats.org/officeDocument/2006/relationships/hyperlink" Target="https://m.edsoo.ru/8353a10c" TargetMode="External"/><Relationship Id="rId474" Type="http://schemas.openxmlformats.org/officeDocument/2006/relationships/hyperlink" Target="https://m.edsoo.ru/8353ebc6" TargetMode="External"/><Relationship Id="rId509" Type="http://schemas.openxmlformats.org/officeDocument/2006/relationships/hyperlink" Target="https://m.edsoo.ru/8353e77a" TargetMode="External"/><Relationship Id="rId660" Type="http://schemas.openxmlformats.org/officeDocument/2006/relationships/hyperlink" Target="https://m.edsoo.ru/863cb70a" TargetMode="External"/><Relationship Id="rId106" Type="http://schemas.openxmlformats.org/officeDocument/2006/relationships/hyperlink" Target="https://m.edsoo.ru/83523d4e" TargetMode="External"/><Relationship Id="rId127" Type="http://schemas.openxmlformats.org/officeDocument/2006/relationships/hyperlink" Target="https://m.edsoo.ru/835293b6" TargetMode="External"/><Relationship Id="rId313" Type="http://schemas.openxmlformats.org/officeDocument/2006/relationships/hyperlink" Target="https://m.edsoo.ru/83535558" TargetMode="External"/><Relationship Id="rId495" Type="http://schemas.openxmlformats.org/officeDocument/2006/relationships/hyperlink" Target="https://resh.edu.ru/subject/11/8/" TargetMode="External"/><Relationship Id="rId10" Type="http://schemas.openxmlformats.org/officeDocument/2006/relationships/hyperlink" Target="https://lesson.academy-content.myschool.edu.ru/09/09" TargetMode="External"/><Relationship Id="rId31" Type="http://schemas.openxmlformats.org/officeDocument/2006/relationships/hyperlink" Target="https://m.edsoo.ru/835163f6" TargetMode="External"/><Relationship Id="rId52" Type="http://schemas.openxmlformats.org/officeDocument/2006/relationships/hyperlink" Target="https://m.edsoo.ru/8351b540" TargetMode="External"/><Relationship Id="rId73" Type="http://schemas.openxmlformats.org/officeDocument/2006/relationships/hyperlink" Target="https://m.edsoo.ru/8351eaec" TargetMode="External"/><Relationship Id="rId94" Type="http://schemas.openxmlformats.org/officeDocument/2006/relationships/hyperlink" Target="https://m.edsoo.ru/83521ea4" TargetMode="External"/><Relationship Id="rId148" Type="http://schemas.openxmlformats.org/officeDocument/2006/relationships/hyperlink" Target="https://m.edsoo.ru/8352a824" TargetMode="External"/><Relationship Id="rId169" Type="http://schemas.openxmlformats.org/officeDocument/2006/relationships/hyperlink" Target="https://m.edsoo.ru/83538ab4" TargetMode="External"/><Relationship Id="rId334" Type="http://schemas.openxmlformats.org/officeDocument/2006/relationships/hyperlink" Target="https://resh.edu.ru/subject/11/7/" TargetMode="External"/><Relationship Id="rId355" Type="http://schemas.openxmlformats.org/officeDocument/2006/relationships/hyperlink" Target="https://resh.edu.ru/subject/11/7/" TargetMode="External"/><Relationship Id="rId376" Type="http://schemas.openxmlformats.org/officeDocument/2006/relationships/hyperlink" Target="https://m.edsoo.ru/835340a4" TargetMode="External"/><Relationship Id="rId397" Type="http://schemas.openxmlformats.org/officeDocument/2006/relationships/hyperlink" Target="https://m.edsoo.ru/8352a202" TargetMode="External"/><Relationship Id="rId520" Type="http://schemas.openxmlformats.org/officeDocument/2006/relationships/hyperlink" Target="https://resh.edu.ru/subject/11/8/" TargetMode="External"/><Relationship Id="rId541" Type="http://schemas.openxmlformats.org/officeDocument/2006/relationships/hyperlink" Target="https://m.edsoo.ru/8353d80c" TargetMode="External"/><Relationship Id="rId562" Type="http://schemas.openxmlformats.org/officeDocument/2006/relationships/hyperlink" Target="https://m.edsoo.ru/8352c30e" TargetMode="External"/><Relationship Id="rId583" Type="http://schemas.openxmlformats.org/officeDocument/2006/relationships/hyperlink" Target="https://m.edsoo.ru/8353a5b2" TargetMode="External"/><Relationship Id="rId618" Type="http://schemas.openxmlformats.org/officeDocument/2006/relationships/hyperlink" Target="https://resh.edu.ru/subject/11/9/" TargetMode="External"/><Relationship Id="rId639" Type="http://schemas.openxmlformats.org/officeDocument/2006/relationships/hyperlink" Target="https://m.edsoo.ru/83541542" TargetMode="External"/><Relationship Id="rId4" Type="http://schemas.openxmlformats.org/officeDocument/2006/relationships/settings" Target="settings.xml"/><Relationship Id="rId180" Type="http://schemas.openxmlformats.org/officeDocument/2006/relationships/hyperlink" Target="https://m.edsoo.ru/8352e2bc" TargetMode="External"/><Relationship Id="rId215" Type="http://schemas.openxmlformats.org/officeDocument/2006/relationships/hyperlink" Target="https://m.edsoo.ru/83533b4a" TargetMode="External"/><Relationship Id="rId236" Type="http://schemas.openxmlformats.org/officeDocument/2006/relationships/hyperlink" Target="https://m.edsoo.ru/83534d42" TargetMode="External"/><Relationship Id="rId257" Type="http://schemas.openxmlformats.org/officeDocument/2006/relationships/hyperlink" Target="https://m.edsoo.ru/8352d57e" TargetMode="External"/><Relationship Id="rId278" Type="http://schemas.openxmlformats.org/officeDocument/2006/relationships/hyperlink" Target="https://resh.edu.ru/subject/11/7/" TargetMode="External"/><Relationship Id="rId401" Type="http://schemas.openxmlformats.org/officeDocument/2006/relationships/hyperlink" Target="https://m.edsoo.ru/8353658e" TargetMode="External"/><Relationship Id="rId422" Type="http://schemas.openxmlformats.org/officeDocument/2006/relationships/hyperlink" Target="https://m.edsoo.ru/83537754" TargetMode="External"/><Relationship Id="rId443" Type="http://schemas.openxmlformats.org/officeDocument/2006/relationships/hyperlink" Target="https://m.edsoo.ru/83539040" TargetMode="External"/><Relationship Id="rId464" Type="http://schemas.openxmlformats.org/officeDocument/2006/relationships/hyperlink" Target="https://m.edsoo.ru/83531ab6" TargetMode="External"/><Relationship Id="rId650" Type="http://schemas.openxmlformats.org/officeDocument/2006/relationships/hyperlink" Target="https://m.edsoo.ru/863c8668" TargetMode="External"/><Relationship Id="rId303" Type="http://schemas.openxmlformats.org/officeDocument/2006/relationships/hyperlink" Target="https://resh.edu.ru/subject/11/7/" TargetMode="External"/><Relationship Id="rId485" Type="http://schemas.openxmlformats.org/officeDocument/2006/relationships/hyperlink" Target="https://m.edsoo.ru/8353e1c6" TargetMode="External"/><Relationship Id="rId42" Type="http://schemas.openxmlformats.org/officeDocument/2006/relationships/hyperlink" Target="https://m.edsoo.ru/835193e4" TargetMode="External"/><Relationship Id="rId84" Type="http://schemas.openxmlformats.org/officeDocument/2006/relationships/hyperlink" Target="https://m.edsoo.ru/8352000e" TargetMode="External"/><Relationship Id="rId138" Type="http://schemas.openxmlformats.org/officeDocument/2006/relationships/hyperlink" Target="https://m.edsoo.ru/83529f00" TargetMode="External"/><Relationship Id="rId345" Type="http://schemas.openxmlformats.org/officeDocument/2006/relationships/hyperlink" Target="https://m.edsoo.ru/8352de34" TargetMode="External"/><Relationship Id="rId387" Type="http://schemas.openxmlformats.org/officeDocument/2006/relationships/hyperlink" Target="https://m.edsoo.ru/835349d2" TargetMode="External"/><Relationship Id="rId510" Type="http://schemas.openxmlformats.org/officeDocument/2006/relationships/hyperlink" Target="https://m.edsoo.ru/8353e662" TargetMode="External"/><Relationship Id="rId552" Type="http://schemas.openxmlformats.org/officeDocument/2006/relationships/hyperlink" Target="https://m.edsoo.ru/83536930" TargetMode="External"/><Relationship Id="rId594" Type="http://schemas.openxmlformats.org/officeDocument/2006/relationships/hyperlink" Target="https://m.edsoo.ru/835396d0" TargetMode="External"/><Relationship Id="rId608" Type="http://schemas.openxmlformats.org/officeDocument/2006/relationships/hyperlink" Target="https://m.edsoo.ru/8353fa26" TargetMode="External"/><Relationship Id="rId191" Type="http://schemas.openxmlformats.org/officeDocument/2006/relationships/hyperlink" Target="https://resh.edu.ru/subject/11/7/" TargetMode="External"/><Relationship Id="rId205" Type="http://schemas.openxmlformats.org/officeDocument/2006/relationships/hyperlink" Target="https://m.edsoo.ru/83531c3c" TargetMode="External"/><Relationship Id="rId247" Type="http://schemas.openxmlformats.org/officeDocument/2006/relationships/hyperlink" Target="https://m.edsoo.ru/8353658e" TargetMode="External"/><Relationship Id="rId412" Type="http://schemas.openxmlformats.org/officeDocument/2006/relationships/hyperlink" Target="https://m.edsoo.ru/83536aa2" TargetMode="External"/><Relationship Id="rId107" Type="http://schemas.openxmlformats.org/officeDocument/2006/relationships/hyperlink" Target="https://m.edsoo.ru/83522336" TargetMode="External"/><Relationship Id="rId289" Type="http://schemas.openxmlformats.org/officeDocument/2006/relationships/hyperlink" Target="https://m.edsoo.ru/83532d08" TargetMode="External"/><Relationship Id="rId454" Type="http://schemas.openxmlformats.org/officeDocument/2006/relationships/hyperlink" Target="https://m.edsoo.ru/8353a3aa" TargetMode="External"/><Relationship Id="rId496" Type="http://schemas.openxmlformats.org/officeDocument/2006/relationships/hyperlink" Target="https://m.edsoo.ru/8353d6e0" TargetMode="External"/><Relationship Id="rId661" Type="http://schemas.openxmlformats.org/officeDocument/2006/relationships/hyperlink" Target="https://m.edsoo.ru/863cb8d6" TargetMode="External"/><Relationship Id="rId11" Type="http://schemas.openxmlformats.org/officeDocument/2006/relationships/hyperlink" Target="https://lesson.academy-content.myschool.edu.ru/09/09" TargetMode="External"/><Relationship Id="rId53" Type="http://schemas.openxmlformats.org/officeDocument/2006/relationships/hyperlink" Target="https://m.edsoo.ru/8351b78e" TargetMode="External"/><Relationship Id="rId149" Type="http://schemas.openxmlformats.org/officeDocument/2006/relationships/hyperlink" Target="https://m.edsoo.ru/8352af04" TargetMode="External"/><Relationship Id="rId314" Type="http://schemas.openxmlformats.org/officeDocument/2006/relationships/hyperlink" Target="https://m.edsoo.ru/83535008" TargetMode="External"/><Relationship Id="rId356" Type="http://schemas.openxmlformats.org/officeDocument/2006/relationships/hyperlink" Target="https://resh.edu.ru/subject/11/7/" TargetMode="External"/><Relationship Id="rId398" Type="http://schemas.openxmlformats.org/officeDocument/2006/relationships/hyperlink" Target="https://m.edsoo.ru/83535b16" TargetMode="External"/><Relationship Id="rId521" Type="http://schemas.openxmlformats.org/officeDocument/2006/relationships/hyperlink" Target="https://m.edsoo.ru/8353f698" TargetMode="External"/><Relationship Id="rId563" Type="http://schemas.openxmlformats.org/officeDocument/2006/relationships/hyperlink" Target="https://m.edsoo.ru/8353759c" TargetMode="External"/><Relationship Id="rId619" Type="http://schemas.openxmlformats.org/officeDocument/2006/relationships/hyperlink" Target="https://m.edsoo.ru/83541254" TargetMode="External"/><Relationship Id="rId95" Type="http://schemas.openxmlformats.org/officeDocument/2006/relationships/hyperlink" Target="https://m.edsoo.ru/83521fc6" TargetMode="External"/><Relationship Id="rId160" Type="http://schemas.openxmlformats.org/officeDocument/2006/relationships/hyperlink" Target="https://m.edsoo.ru/8352b68e" TargetMode="External"/><Relationship Id="rId216" Type="http://schemas.openxmlformats.org/officeDocument/2006/relationships/hyperlink" Target="https://m.edsoo.ru/83533a14" TargetMode="External"/><Relationship Id="rId423" Type="http://schemas.openxmlformats.org/officeDocument/2006/relationships/hyperlink" Target="https://resh.edu.ru/subject/11/8/" TargetMode="External"/><Relationship Id="rId258" Type="http://schemas.openxmlformats.org/officeDocument/2006/relationships/hyperlink" Target="https://m.edsoo.ru/8352d57e" TargetMode="External"/><Relationship Id="rId465" Type="http://schemas.openxmlformats.org/officeDocument/2006/relationships/hyperlink" Target="https://m.edsoo.ru/8352cde0" TargetMode="External"/><Relationship Id="rId630" Type="http://schemas.openxmlformats.org/officeDocument/2006/relationships/hyperlink" Target="https://m.edsoo.ru/83542c80" TargetMode="External"/><Relationship Id="rId22" Type="http://schemas.openxmlformats.org/officeDocument/2006/relationships/hyperlink" Target="https://m.edsoo.ru/83515bcc" TargetMode="External"/><Relationship Id="rId64" Type="http://schemas.openxmlformats.org/officeDocument/2006/relationships/hyperlink" Target="https://m.edsoo.ru/8351d6e2" TargetMode="External"/><Relationship Id="rId118" Type="http://schemas.openxmlformats.org/officeDocument/2006/relationships/hyperlink" Target="https://m.edsoo.ru/8352593c" TargetMode="External"/><Relationship Id="rId325" Type="http://schemas.openxmlformats.org/officeDocument/2006/relationships/hyperlink" Target="https://m.edsoo.ru/83535d8c" TargetMode="External"/><Relationship Id="rId367" Type="http://schemas.openxmlformats.org/officeDocument/2006/relationships/hyperlink" Target="https://resh.edu.ru/subject/11/7/" TargetMode="External"/><Relationship Id="rId532" Type="http://schemas.openxmlformats.org/officeDocument/2006/relationships/hyperlink" Target="https://m.edsoo.ru/83526a1c" TargetMode="External"/><Relationship Id="rId574" Type="http://schemas.openxmlformats.org/officeDocument/2006/relationships/hyperlink" Target="https://m.edsoo.ru/83537aa6" TargetMode="External"/><Relationship Id="rId171" Type="http://schemas.openxmlformats.org/officeDocument/2006/relationships/hyperlink" Target="https://m.edsoo.ru/835385dc" TargetMode="External"/><Relationship Id="rId227" Type="http://schemas.openxmlformats.org/officeDocument/2006/relationships/hyperlink" Target="https://resh.edu.ru/subject/11/7/" TargetMode="External"/><Relationship Id="rId269" Type="http://schemas.openxmlformats.org/officeDocument/2006/relationships/hyperlink" Target="https://m.edsoo.ru/8352ee10" TargetMode="External"/><Relationship Id="rId434" Type="http://schemas.openxmlformats.org/officeDocument/2006/relationships/hyperlink" Target="https://m.edsoo.ru/8353798e" TargetMode="External"/><Relationship Id="rId476" Type="http://schemas.openxmlformats.org/officeDocument/2006/relationships/hyperlink" Target="https://resh.edu.ru/subject/11/8/" TargetMode="External"/><Relationship Id="rId641" Type="http://schemas.openxmlformats.org/officeDocument/2006/relationships/hyperlink" Target="https://m.edsoo.ru/83544832" TargetMode="External"/><Relationship Id="rId33" Type="http://schemas.openxmlformats.org/officeDocument/2006/relationships/hyperlink" Target="https://m.edsoo.ru/83516dba" TargetMode="External"/><Relationship Id="rId129" Type="http://schemas.openxmlformats.org/officeDocument/2006/relationships/hyperlink" Target="https://m.edsoo.ru/83528eac" TargetMode="External"/><Relationship Id="rId280" Type="http://schemas.openxmlformats.org/officeDocument/2006/relationships/hyperlink" Target="https://m.edsoo.ru/83530a30" TargetMode="External"/><Relationship Id="rId336" Type="http://schemas.openxmlformats.org/officeDocument/2006/relationships/hyperlink" Target="https://m.edsoo.ru/8352d57e" TargetMode="External"/><Relationship Id="rId501" Type="http://schemas.openxmlformats.org/officeDocument/2006/relationships/hyperlink" Target="https://m.edsoo.ru/8353d3b6" TargetMode="External"/><Relationship Id="rId543" Type="http://schemas.openxmlformats.org/officeDocument/2006/relationships/hyperlink" Target="https://m.edsoo.ru/8353cd1c" TargetMode="External"/><Relationship Id="rId75" Type="http://schemas.openxmlformats.org/officeDocument/2006/relationships/hyperlink" Target="https://m.edsoo.ru/8351fdd4" TargetMode="External"/><Relationship Id="rId140" Type="http://schemas.openxmlformats.org/officeDocument/2006/relationships/hyperlink" Target="https://m.edsoo.ru/8352ad42" TargetMode="External"/><Relationship Id="rId182" Type="http://schemas.openxmlformats.org/officeDocument/2006/relationships/hyperlink" Target="https://resh.edu.ru/subject/11/7/" TargetMode="External"/><Relationship Id="rId378" Type="http://schemas.openxmlformats.org/officeDocument/2006/relationships/hyperlink" Target="https://m.edsoo.ru/83533f78" TargetMode="External"/><Relationship Id="rId403" Type="http://schemas.openxmlformats.org/officeDocument/2006/relationships/hyperlink" Target="https://m.edsoo.ru/835366ec" TargetMode="External"/><Relationship Id="rId585" Type="http://schemas.openxmlformats.org/officeDocument/2006/relationships/hyperlink" Target="https://m.edsoo.ru/83539040" TargetMode="External"/><Relationship Id="rId6" Type="http://schemas.openxmlformats.org/officeDocument/2006/relationships/footnotes" Target="footnotes.xml"/><Relationship Id="rId238" Type="http://schemas.openxmlformats.org/officeDocument/2006/relationships/hyperlink" Target="https://m.edsoo.ru/83535c4c" TargetMode="External"/><Relationship Id="rId445" Type="http://schemas.openxmlformats.org/officeDocument/2006/relationships/hyperlink" Target="https://m.edsoo.ru/83539522" TargetMode="External"/><Relationship Id="rId487" Type="http://schemas.openxmlformats.org/officeDocument/2006/relationships/hyperlink" Target="https://resh.edu.ru/subject/11/8/" TargetMode="External"/><Relationship Id="rId610" Type="http://schemas.openxmlformats.org/officeDocument/2006/relationships/hyperlink" Target="https://m.edsoo.ru/83526f08" TargetMode="External"/><Relationship Id="rId652" Type="http://schemas.openxmlformats.org/officeDocument/2006/relationships/hyperlink" Target="https://m.edsoo.ru/863c7e8e" TargetMode="External"/><Relationship Id="rId291" Type="http://schemas.openxmlformats.org/officeDocument/2006/relationships/hyperlink" Target="https://m.edsoo.ru/835338a2" TargetMode="External"/><Relationship Id="rId305" Type="http://schemas.openxmlformats.org/officeDocument/2006/relationships/hyperlink" Target="https://m.edsoo.ru/83534360" TargetMode="External"/><Relationship Id="rId347" Type="http://schemas.openxmlformats.org/officeDocument/2006/relationships/hyperlink" Target="https://resh.edu.ru/subject/11/7/" TargetMode="External"/><Relationship Id="rId512" Type="http://schemas.openxmlformats.org/officeDocument/2006/relationships/hyperlink" Target="https://m.edsoo.ru/8353ece8" TargetMode="External"/><Relationship Id="rId44" Type="http://schemas.openxmlformats.org/officeDocument/2006/relationships/hyperlink" Target="https://m.edsoo.ru/8351c5bc" TargetMode="External"/><Relationship Id="rId86" Type="http://schemas.openxmlformats.org/officeDocument/2006/relationships/hyperlink" Target="https://m.edsoo.ru/8351c5bc" TargetMode="External"/><Relationship Id="rId151" Type="http://schemas.openxmlformats.org/officeDocument/2006/relationships/hyperlink" Target="https://m.edsoo.ru/8352ab80" TargetMode="External"/><Relationship Id="rId389" Type="http://schemas.openxmlformats.org/officeDocument/2006/relationships/hyperlink" Target="https://m.edsoo.ru/83534c16" TargetMode="External"/><Relationship Id="rId554" Type="http://schemas.openxmlformats.org/officeDocument/2006/relationships/hyperlink" Target="https://m.edsoo.ru/83536aa2" TargetMode="External"/><Relationship Id="rId596" Type="http://schemas.openxmlformats.org/officeDocument/2006/relationships/hyperlink" Target="https://m.edsoo.ru/8353a3aa" TargetMode="External"/><Relationship Id="rId193" Type="http://schemas.openxmlformats.org/officeDocument/2006/relationships/hyperlink" Target="https://m.edsoo.ru/8352f3b0" TargetMode="External"/><Relationship Id="rId207" Type="http://schemas.openxmlformats.org/officeDocument/2006/relationships/hyperlink" Target="https://m.edsoo.ru/83531d5e" TargetMode="External"/><Relationship Id="rId249" Type="http://schemas.openxmlformats.org/officeDocument/2006/relationships/hyperlink" Target="https://m.edsoo.ru/8353832a" TargetMode="External"/><Relationship Id="rId414" Type="http://schemas.openxmlformats.org/officeDocument/2006/relationships/hyperlink" Target="https://m.edsoo.ru/8352bd3c" TargetMode="External"/><Relationship Id="rId456" Type="http://schemas.openxmlformats.org/officeDocument/2006/relationships/hyperlink" Target="https://m.edsoo.ru/8353ac92" TargetMode="External"/><Relationship Id="rId498" Type="http://schemas.openxmlformats.org/officeDocument/2006/relationships/hyperlink" Target="https://m.edsoo.ru/8353d92e" TargetMode="External"/><Relationship Id="rId621" Type="http://schemas.openxmlformats.org/officeDocument/2006/relationships/hyperlink" Target="https://m.edsoo.ru/8354107e" TargetMode="External"/><Relationship Id="rId663" Type="http://schemas.openxmlformats.org/officeDocument/2006/relationships/hyperlink" Target="https://m.edsoo.ru/863cbcf0" TargetMode="External"/><Relationship Id="rId13" Type="http://schemas.openxmlformats.org/officeDocument/2006/relationships/hyperlink" Target="https://lesson.academy-content.myschool.edu.ru/09/09" TargetMode="External"/><Relationship Id="rId109" Type="http://schemas.openxmlformats.org/officeDocument/2006/relationships/hyperlink" Target="https://m.edsoo.ru/835230ce" TargetMode="External"/><Relationship Id="rId260" Type="http://schemas.openxmlformats.org/officeDocument/2006/relationships/hyperlink" Target="https://resh.edu.ru/subject/11/7/" TargetMode="External"/><Relationship Id="rId316" Type="http://schemas.openxmlformats.org/officeDocument/2006/relationships/hyperlink" Target="https://m.edsoo.ru/8352af04" TargetMode="External"/><Relationship Id="rId523" Type="http://schemas.openxmlformats.org/officeDocument/2006/relationships/hyperlink" Target="https://m.edsoo.ru/8352f004" TargetMode="External"/><Relationship Id="rId55" Type="http://schemas.openxmlformats.org/officeDocument/2006/relationships/hyperlink" Target="https://m.edsoo.ru/8351c2b0" TargetMode="External"/><Relationship Id="rId97" Type="http://schemas.openxmlformats.org/officeDocument/2006/relationships/hyperlink" Target="https://m.edsoo.ru/83521472" TargetMode="External"/><Relationship Id="rId120" Type="http://schemas.openxmlformats.org/officeDocument/2006/relationships/hyperlink" Target="https://m.edsoo.ru/83525f18" TargetMode="External"/><Relationship Id="rId358" Type="http://schemas.openxmlformats.org/officeDocument/2006/relationships/hyperlink" Target="https://resh.edu.ru/subject/11/7/" TargetMode="External"/><Relationship Id="rId565" Type="http://schemas.openxmlformats.org/officeDocument/2006/relationships/hyperlink" Target="https://resh.edu.ru/subject/11/8/" TargetMode="External"/><Relationship Id="rId162" Type="http://schemas.openxmlformats.org/officeDocument/2006/relationships/hyperlink" Target="https://m.edsoo.ru/8352b0a8" TargetMode="External"/><Relationship Id="rId218" Type="http://schemas.openxmlformats.org/officeDocument/2006/relationships/hyperlink" Target="https://m.edsoo.ru/835340a4" TargetMode="External"/><Relationship Id="rId425" Type="http://schemas.openxmlformats.org/officeDocument/2006/relationships/hyperlink" Target="https://resh.edu.ru/subject/11/8/" TargetMode="External"/><Relationship Id="rId467" Type="http://schemas.openxmlformats.org/officeDocument/2006/relationships/hyperlink" Target="https://m.edsoo.ru/83530c06" TargetMode="External"/><Relationship Id="rId632" Type="http://schemas.openxmlformats.org/officeDocument/2006/relationships/hyperlink" Target="https://m.edsoo.ru/8352f4dc" TargetMode="External"/><Relationship Id="rId271" Type="http://schemas.openxmlformats.org/officeDocument/2006/relationships/hyperlink" Target="https://m.edsoo.ru/8352eb86" TargetMode="External"/><Relationship Id="rId24" Type="http://schemas.openxmlformats.org/officeDocument/2006/relationships/hyperlink" Target="https://m.edsoo.ru/83516f40" TargetMode="External"/><Relationship Id="rId66" Type="http://schemas.openxmlformats.org/officeDocument/2006/relationships/hyperlink" Target="https://m.edsoo.ru/83520130" TargetMode="External"/><Relationship Id="rId131" Type="http://schemas.openxmlformats.org/officeDocument/2006/relationships/hyperlink" Target="https://m.edsoo.ru/83528cea" TargetMode="External"/><Relationship Id="rId327" Type="http://schemas.openxmlformats.org/officeDocument/2006/relationships/hyperlink" Target="https://m.edsoo.ru/83538ab4" TargetMode="External"/><Relationship Id="rId369" Type="http://schemas.openxmlformats.org/officeDocument/2006/relationships/hyperlink" Target="https://m.edsoo.ru/83532d08" TargetMode="External"/><Relationship Id="rId534" Type="http://schemas.openxmlformats.org/officeDocument/2006/relationships/hyperlink" Target="https://m.edsoo.ru/835270c0" TargetMode="External"/><Relationship Id="rId576" Type="http://schemas.openxmlformats.org/officeDocument/2006/relationships/hyperlink" Target="https://m.edsoo.ru/8353798e" TargetMode="External"/><Relationship Id="rId173" Type="http://schemas.openxmlformats.org/officeDocument/2006/relationships/hyperlink" Target="https://m.edsoo.ru/8352c782" TargetMode="External"/><Relationship Id="rId229" Type="http://schemas.openxmlformats.org/officeDocument/2006/relationships/hyperlink" Target="https://m.edsoo.ru/835349d2" TargetMode="External"/><Relationship Id="rId380" Type="http://schemas.openxmlformats.org/officeDocument/2006/relationships/hyperlink" Target="https://resh.edu.ru/subject/11/7/" TargetMode="External"/><Relationship Id="rId436" Type="http://schemas.openxmlformats.org/officeDocument/2006/relationships/hyperlink" Target="https://m.edsoo.ru/8352e00a" TargetMode="External"/><Relationship Id="rId601" Type="http://schemas.openxmlformats.org/officeDocument/2006/relationships/hyperlink" Target="https://resh.edu.ru/subject/11/8/" TargetMode="External"/><Relationship Id="rId643" Type="http://schemas.openxmlformats.org/officeDocument/2006/relationships/hyperlink" Target="https://m.edsoo.ru/83545430" TargetMode="External"/><Relationship Id="rId240" Type="http://schemas.openxmlformats.org/officeDocument/2006/relationships/hyperlink" Target="https://m.edsoo.ru/83535b16" TargetMode="External"/><Relationship Id="rId478" Type="http://schemas.openxmlformats.org/officeDocument/2006/relationships/hyperlink" Target="https://resh.edu.ru/subject/11/8/" TargetMode="External"/><Relationship Id="rId35" Type="http://schemas.openxmlformats.org/officeDocument/2006/relationships/hyperlink" Target="https://m.edsoo.ru/8351760c" TargetMode="External"/><Relationship Id="rId77" Type="http://schemas.openxmlformats.org/officeDocument/2006/relationships/hyperlink" Target="https://m.edsoo.ru/83520266" TargetMode="External"/><Relationship Id="rId100" Type="http://schemas.openxmlformats.org/officeDocument/2006/relationships/hyperlink" Target="https://m.edsoo.ru/835216d4" TargetMode="External"/><Relationship Id="rId282" Type="http://schemas.openxmlformats.org/officeDocument/2006/relationships/hyperlink" Target="https://resh.edu.ru/subject/11/7/" TargetMode="External"/><Relationship Id="rId338" Type="http://schemas.openxmlformats.org/officeDocument/2006/relationships/hyperlink" Target="https://m.edsoo.ru/8352e2bc" TargetMode="External"/><Relationship Id="rId503" Type="http://schemas.openxmlformats.org/officeDocument/2006/relationships/hyperlink" Target="https://resh.edu.ru/subject/11/8/" TargetMode="External"/><Relationship Id="rId545" Type="http://schemas.openxmlformats.org/officeDocument/2006/relationships/hyperlink" Target="https://m.edsoo.ru/835366ec" TargetMode="External"/><Relationship Id="rId587" Type="http://schemas.openxmlformats.org/officeDocument/2006/relationships/hyperlink" Target="https://m.edsoo.ru/83539522" TargetMode="External"/><Relationship Id="rId8" Type="http://schemas.openxmlformats.org/officeDocument/2006/relationships/hyperlink" Target="https://lesson.academy-content.myschool.edu.ru/09/09" TargetMode="External"/><Relationship Id="rId142" Type="http://schemas.openxmlformats.org/officeDocument/2006/relationships/hyperlink" Target="https://m.edsoo.ru/8352a9d2" TargetMode="External"/><Relationship Id="rId184" Type="http://schemas.openxmlformats.org/officeDocument/2006/relationships/hyperlink" Target="https://m.edsoo.ru/8352e6cc" TargetMode="External"/><Relationship Id="rId391" Type="http://schemas.openxmlformats.org/officeDocument/2006/relationships/hyperlink" Target="https://m.edsoo.ru/83535120" TargetMode="External"/><Relationship Id="rId405" Type="http://schemas.openxmlformats.org/officeDocument/2006/relationships/hyperlink" Target="https://m.edsoo.ru/83537074" TargetMode="External"/><Relationship Id="rId447" Type="http://schemas.openxmlformats.org/officeDocument/2006/relationships/hyperlink" Target="https://m.edsoo.ru/835392d4" TargetMode="External"/><Relationship Id="rId612" Type="http://schemas.openxmlformats.org/officeDocument/2006/relationships/hyperlink" Target="https://resh.edu.ru/subject/11/8/" TargetMode="External"/><Relationship Id="rId251" Type="http://schemas.openxmlformats.org/officeDocument/2006/relationships/hyperlink" Target="https://resh.edu.ru/subject/11/7/" TargetMode="External"/><Relationship Id="rId489" Type="http://schemas.openxmlformats.org/officeDocument/2006/relationships/hyperlink" Target="https://resh.edu.ru/subject/11/8/" TargetMode="External"/><Relationship Id="rId654" Type="http://schemas.openxmlformats.org/officeDocument/2006/relationships/hyperlink" Target="https://m.edsoo.ru/863ca5a8" TargetMode="External"/><Relationship Id="rId46" Type="http://schemas.openxmlformats.org/officeDocument/2006/relationships/hyperlink" Target="https://m.edsoo.ru/83519f10" TargetMode="External"/><Relationship Id="rId293" Type="http://schemas.openxmlformats.org/officeDocument/2006/relationships/hyperlink" Target="https://resh.edu.ru/subject/11/7/" TargetMode="External"/><Relationship Id="rId307" Type="http://schemas.openxmlformats.org/officeDocument/2006/relationships/hyperlink" Target="https://m.edsoo.ru/83529d8e" TargetMode="External"/><Relationship Id="rId349" Type="http://schemas.openxmlformats.org/officeDocument/2006/relationships/hyperlink" Target="https://resh.edu.ru/subject/11/7/" TargetMode="External"/><Relationship Id="rId514" Type="http://schemas.openxmlformats.org/officeDocument/2006/relationships/hyperlink" Target="https://m.edsoo.ru/8353ee0a" TargetMode="External"/><Relationship Id="rId556" Type="http://schemas.openxmlformats.org/officeDocument/2006/relationships/hyperlink" Target="https://m.edsoo.ru/8352bd3c" TargetMode="External"/><Relationship Id="rId88" Type="http://schemas.openxmlformats.org/officeDocument/2006/relationships/hyperlink" Target="https://m.edsoo.ru/8352089c" TargetMode="External"/><Relationship Id="rId111" Type="http://schemas.openxmlformats.org/officeDocument/2006/relationships/hyperlink" Target="https://m.edsoo.ru/8352414a" TargetMode="External"/><Relationship Id="rId153" Type="http://schemas.openxmlformats.org/officeDocument/2006/relationships/hyperlink" Target="https://m.edsoo.ru/8352a824" TargetMode="External"/><Relationship Id="rId195" Type="http://schemas.openxmlformats.org/officeDocument/2006/relationships/hyperlink" Target="https://resh.edu.ru/subject/11/7/" TargetMode="External"/><Relationship Id="rId209" Type="http://schemas.openxmlformats.org/officeDocument/2006/relationships/hyperlink" Target="https://resh.edu.ru/subject/11/7/" TargetMode="External"/><Relationship Id="rId360" Type="http://schemas.openxmlformats.org/officeDocument/2006/relationships/hyperlink" Target="https://m.edsoo.ru/8353117e" TargetMode="External"/><Relationship Id="rId416" Type="http://schemas.openxmlformats.org/officeDocument/2006/relationships/hyperlink" Target="https://m.edsoo.ru/8352ca5c" TargetMode="External"/><Relationship Id="rId598" Type="http://schemas.openxmlformats.org/officeDocument/2006/relationships/hyperlink" Target="https://m.edsoo.ru/8353ac92" TargetMode="External"/><Relationship Id="rId220" Type="http://schemas.openxmlformats.org/officeDocument/2006/relationships/hyperlink" Target="https://m.edsoo.ru/83533f78" TargetMode="External"/><Relationship Id="rId458" Type="http://schemas.openxmlformats.org/officeDocument/2006/relationships/hyperlink" Target="https://resh.edu.ru/subject/11/8/" TargetMode="External"/><Relationship Id="rId623" Type="http://schemas.openxmlformats.org/officeDocument/2006/relationships/hyperlink" Target="https://m.edsoo.ru/835419f2" TargetMode="External"/><Relationship Id="rId665" Type="http://schemas.openxmlformats.org/officeDocument/2006/relationships/hyperlink" Target="https://m.edsoo.ru/863cbed0" TargetMode="External"/><Relationship Id="rId15" Type="http://schemas.openxmlformats.org/officeDocument/2006/relationships/hyperlink" Target="https://lesson.academy-content.myschool.edu.ru/09/09" TargetMode="External"/><Relationship Id="rId57" Type="http://schemas.openxmlformats.org/officeDocument/2006/relationships/hyperlink" Target="https://m.edsoo.ru/8351d552" TargetMode="External"/><Relationship Id="rId262" Type="http://schemas.openxmlformats.org/officeDocument/2006/relationships/hyperlink" Target="https://m.edsoo.ru/8352e438" TargetMode="External"/><Relationship Id="rId318" Type="http://schemas.openxmlformats.org/officeDocument/2006/relationships/hyperlink" Target="https://m.edsoo.ru/8352a202" TargetMode="External"/><Relationship Id="rId525" Type="http://schemas.openxmlformats.org/officeDocument/2006/relationships/hyperlink" Target="https://m.edsoo.ru/83523786" TargetMode="External"/><Relationship Id="rId567" Type="http://schemas.openxmlformats.org/officeDocument/2006/relationships/hyperlink" Target="https://resh.edu.ru/subject/11/8/" TargetMode="External"/><Relationship Id="rId99" Type="http://schemas.openxmlformats.org/officeDocument/2006/relationships/hyperlink" Target="https://m.edsoo.ru/83521922" TargetMode="External"/><Relationship Id="rId122" Type="http://schemas.openxmlformats.org/officeDocument/2006/relationships/hyperlink" Target="https://m.edsoo.ru/83526094" TargetMode="External"/><Relationship Id="rId164" Type="http://schemas.openxmlformats.org/officeDocument/2006/relationships/hyperlink" Target="https://m.edsoo.ru/8352b9ea" TargetMode="External"/><Relationship Id="rId371" Type="http://schemas.openxmlformats.org/officeDocument/2006/relationships/hyperlink" Target="https://m.edsoo.ru/83533564" TargetMode="External"/><Relationship Id="rId427" Type="http://schemas.openxmlformats.org/officeDocument/2006/relationships/hyperlink" Target="https://resh.edu.ru/subject/11/8/" TargetMode="External"/><Relationship Id="rId469" Type="http://schemas.openxmlformats.org/officeDocument/2006/relationships/hyperlink" Target="https://m.edsoo.ru/83530e9a" TargetMode="External"/><Relationship Id="rId634" Type="http://schemas.openxmlformats.org/officeDocument/2006/relationships/hyperlink" Target="https://m.edsoo.ru/83542ff0" TargetMode="External"/><Relationship Id="rId26" Type="http://schemas.openxmlformats.org/officeDocument/2006/relationships/hyperlink" Target="https://m.edsoo.ru/8351609a" TargetMode="External"/><Relationship Id="rId231" Type="http://schemas.openxmlformats.org/officeDocument/2006/relationships/hyperlink" Target="https://m.edsoo.ru/83534c16" TargetMode="External"/><Relationship Id="rId273" Type="http://schemas.openxmlformats.org/officeDocument/2006/relationships/hyperlink" Target="https://m.edsoo.ru/8352f86a" TargetMode="External"/><Relationship Id="rId329" Type="http://schemas.openxmlformats.org/officeDocument/2006/relationships/hyperlink" Target="https://m.edsoo.ru/835385dc" TargetMode="External"/><Relationship Id="rId480" Type="http://schemas.openxmlformats.org/officeDocument/2006/relationships/hyperlink" Target="https://resh.edu.ru/subject/11/8/" TargetMode="External"/><Relationship Id="rId536" Type="http://schemas.openxmlformats.org/officeDocument/2006/relationships/hyperlink" Target="https://resh.edu.ru/subject/11/8/" TargetMode="External"/><Relationship Id="rId68" Type="http://schemas.openxmlformats.org/officeDocument/2006/relationships/hyperlink" Target="https://m.edsoo.ru/83518444" TargetMode="External"/><Relationship Id="rId133" Type="http://schemas.openxmlformats.org/officeDocument/2006/relationships/hyperlink" Target="https://m.edsoo.ru/8352af04" TargetMode="External"/><Relationship Id="rId175" Type="http://schemas.openxmlformats.org/officeDocument/2006/relationships/hyperlink" Target="https://resh.edu.ru/subject/11/7/" TargetMode="External"/><Relationship Id="rId340" Type="http://schemas.openxmlformats.org/officeDocument/2006/relationships/hyperlink" Target="https://resh.edu.ru/subject/11/7/" TargetMode="External"/><Relationship Id="rId578" Type="http://schemas.openxmlformats.org/officeDocument/2006/relationships/hyperlink" Target="https://m.edsoo.ru/8352e00a" TargetMode="External"/><Relationship Id="rId200" Type="http://schemas.openxmlformats.org/officeDocument/2006/relationships/hyperlink" Target="https://resh.edu.ru/subject/11/7/" TargetMode="External"/><Relationship Id="rId382" Type="http://schemas.openxmlformats.org/officeDocument/2006/relationships/hyperlink" Target="https://resh.edu.ru/subject/11/7/" TargetMode="External"/><Relationship Id="rId438" Type="http://schemas.openxmlformats.org/officeDocument/2006/relationships/hyperlink" Target="https://m.edsoo.ru/83538140" TargetMode="External"/><Relationship Id="rId603" Type="http://schemas.openxmlformats.org/officeDocument/2006/relationships/hyperlink" Target="https://resh.edu.ru/subject/11/8/" TargetMode="External"/><Relationship Id="rId645" Type="http://schemas.openxmlformats.org/officeDocument/2006/relationships/hyperlink" Target="https://resh.edu.ru/subject/11/9/" TargetMode="External"/><Relationship Id="rId242" Type="http://schemas.openxmlformats.org/officeDocument/2006/relationships/hyperlink" Target="https://m.edsoo.ru/83535f1c" TargetMode="External"/><Relationship Id="rId284" Type="http://schemas.openxmlformats.org/officeDocument/2006/relationships/hyperlink" Target="https://m.edsoo.ru/83531c3c" TargetMode="External"/><Relationship Id="rId491" Type="http://schemas.openxmlformats.org/officeDocument/2006/relationships/hyperlink" Target="https://m.edsoo.ru/8353d500" TargetMode="External"/><Relationship Id="rId505" Type="http://schemas.openxmlformats.org/officeDocument/2006/relationships/hyperlink" Target="https://resh.edu.ru/subject/11/8/" TargetMode="External"/><Relationship Id="rId37" Type="http://schemas.openxmlformats.org/officeDocument/2006/relationships/hyperlink" Target="https://m.edsoo.ru/83518174" TargetMode="External"/><Relationship Id="rId79" Type="http://schemas.openxmlformats.org/officeDocument/2006/relationships/hyperlink" Target="https://m.edsoo.ru/8351f4f6" TargetMode="External"/><Relationship Id="rId102" Type="http://schemas.openxmlformats.org/officeDocument/2006/relationships/hyperlink" Target="https://m.edsoo.ru/83521b7a" TargetMode="External"/><Relationship Id="rId144" Type="http://schemas.openxmlformats.org/officeDocument/2006/relationships/hyperlink" Target="https://m.edsoo.ru/8352af04" TargetMode="External"/><Relationship Id="rId547" Type="http://schemas.openxmlformats.org/officeDocument/2006/relationships/hyperlink" Target="https://m.edsoo.ru/83537074" TargetMode="External"/><Relationship Id="rId589" Type="http://schemas.openxmlformats.org/officeDocument/2006/relationships/hyperlink" Target="https://m.edsoo.ru/835392d4" TargetMode="External"/><Relationship Id="rId90" Type="http://schemas.openxmlformats.org/officeDocument/2006/relationships/hyperlink" Target="https://m.edsoo.ru/835209d2" TargetMode="External"/><Relationship Id="rId186" Type="http://schemas.openxmlformats.org/officeDocument/2006/relationships/hyperlink" Target="https://resh.edu.ru/subject/11/7/" TargetMode="External"/><Relationship Id="rId351" Type="http://schemas.openxmlformats.org/officeDocument/2006/relationships/hyperlink" Target="https://m.edsoo.ru/8352f3b0" TargetMode="External"/><Relationship Id="rId393" Type="http://schemas.openxmlformats.org/officeDocument/2006/relationships/hyperlink" Target="https://m.edsoo.ru/83535008" TargetMode="External"/><Relationship Id="rId407" Type="http://schemas.openxmlformats.org/officeDocument/2006/relationships/hyperlink" Target="https://resh.edu.ru/subject/11/8/" TargetMode="External"/><Relationship Id="rId449" Type="http://schemas.openxmlformats.org/officeDocument/2006/relationships/hyperlink" Target="https://m.edsoo.ru/83539f18" TargetMode="External"/><Relationship Id="rId614" Type="http://schemas.openxmlformats.org/officeDocument/2006/relationships/hyperlink" Target="https://resh.edu.ru/subject/11/8/" TargetMode="External"/><Relationship Id="rId656" Type="http://schemas.openxmlformats.org/officeDocument/2006/relationships/hyperlink" Target="https://m.edsoo.ru/863ca706" TargetMode="External"/><Relationship Id="rId211" Type="http://schemas.openxmlformats.org/officeDocument/2006/relationships/hyperlink" Target="https://m.edsoo.ru/83532d08" TargetMode="External"/><Relationship Id="rId253" Type="http://schemas.openxmlformats.org/officeDocument/2006/relationships/hyperlink" Target="https://resh.edu.ru/subject/11/7/" TargetMode="External"/><Relationship Id="rId295" Type="http://schemas.openxmlformats.org/officeDocument/2006/relationships/hyperlink" Target="https://m.edsoo.ru/83533a14" TargetMode="External"/><Relationship Id="rId309" Type="http://schemas.openxmlformats.org/officeDocument/2006/relationships/hyperlink" Target="https://resh.edu.ru/subject/11/7/" TargetMode="External"/><Relationship Id="rId460" Type="http://schemas.openxmlformats.org/officeDocument/2006/relationships/hyperlink" Target="https://resh.edu.ru/subject/11/8/" TargetMode="External"/><Relationship Id="rId516" Type="http://schemas.openxmlformats.org/officeDocument/2006/relationships/hyperlink" Target="https://m.edsoo.ru/8353ee0a" TargetMode="External"/><Relationship Id="rId48" Type="http://schemas.openxmlformats.org/officeDocument/2006/relationships/hyperlink" Target="https://m.edsoo.ru/8351a780" TargetMode="External"/><Relationship Id="rId113" Type="http://schemas.openxmlformats.org/officeDocument/2006/relationships/hyperlink" Target="https://m.edsoo.ru/8352f73e" TargetMode="External"/><Relationship Id="rId320" Type="http://schemas.openxmlformats.org/officeDocument/2006/relationships/hyperlink" Target="https://m.edsoo.ru/83535b16" TargetMode="External"/><Relationship Id="rId558" Type="http://schemas.openxmlformats.org/officeDocument/2006/relationships/hyperlink" Target="https://m.edsoo.ru/8352ca5c" TargetMode="External"/><Relationship Id="rId155" Type="http://schemas.openxmlformats.org/officeDocument/2006/relationships/hyperlink" Target="https://m.edsoo.ru/8352ad42" TargetMode="External"/><Relationship Id="rId197" Type="http://schemas.openxmlformats.org/officeDocument/2006/relationships/hyperlink" Target="https://resh.edu.ru/subject/11/7/" TargetMode="External"/><Relationship Id="rId362" Type="http://schemas.openxmlformats.org/officeDocument/2006/relationships/hyperlink" Target="https://m.edsoo.ru/83531c3c" TargetMode="External"/><Relationship Id="rId418" Type="http://schemas.openxmlformats.org/officeDocument/2006/relationships/hyperlink" Target="https://m.edsoo.ru/83536cfa" TargetMode="External"/><Relationship Id="rId625" Type="http://schemas.openxmlformats.org/officeDocument/2006/relationships/hyperlink" Target="https://resh.edu.ru/subject/11/9/" TargetMode="External"/><Relationship Id="rId222" Type="http://schemas.openxmlformats.org/officeDocument/2006/relationships/hyperlink" Target="https://resh.edu.ru/subject/11/7/" TargetMode="External"/><Relationship Id="rId264" Type="http://schemas.openxmlformats.org/officeDocument/2006/relationships/hyperlink" Target="https://resh.edu.ru/subject/11/7/" TargetMode="External"/><Relationship Id="rId471" Type="http://schemas.openxmlformats.org/officeDocument/2006/relationships/hyperlink" Target="https://m.edsoo.ru/8353b660" TargetMode="External"/><Relationship Id="rId667" Type="http://schemas.openxmlformats.org/officeDocument/2006/relationships/hyperlink" Target="https://m.edsoo.ru/863cc8f8" TargetMode="External"/><Relationship Id="rId17" Type="http://schemas.openxmlformats.org/officeDocument/2006/relationships/hyperlink" Target="https://lesson.academy-content.myschool.edu.ru/09/09" TargetMode="External"/><Relationship Id="rId59" Type="http://schemas.openxmlformats.org/officeDocument/2006/relationships/hyperlink" Target="https://m.edsoo.ru/8351dc1e" TargetMode="External"/><Relationship Id="rId124" Type="http://schemas.openxmlformats.org/officeDocument/2006/relationships/hyperlink" Target="https://m.edsoo.ru/835266ca" TargetMode="External"/><Relationship Id="rId527" Type="http://schemas.openxmlformats.org/officeDocument/2006/relationships/hyperlink" Target="https://resh.edu.ru/subject/11/8/" TargetMode="External"/><Relationship Id="rId569" Type="http://schemas.openxmlformats.org/officeDocument/2006/relationships/hyperlink" Target="https://resh.edu.ru/subject/11/8/" TargetMode="External"/><Relationship Id="rId70" Type="http://schemas.openxmlformats.org/officeDocument/2006/relationships/hyperlink" Target="https://m.edsoo.ru/83518cbe" TargetMode="External"/><Relationship Id="rId166" Type="http://schemas.openxmlformats.org/officeDocument/2006/relationships/hyperlink" Target="https://m.edsoo.ru/8352b68e" TargetMode="External"/><Relationship Id="rId331" Type="http://schemas.openxmlformats.org/officeDocument/2006/relationships/hyperlink" Target="https://m.edsoo.ru/8352c782" TargetMode="External"/><Relationship Id="rId373" Type="http://schemas.openxmlformats.org/officeDocument/2006/relationships/hyperlink" Target="https://m.edsoo.ru/83533b4a" TargetMode="External"/><Relationship Id="rId429" Type="http://schemas.openxmlformats.org/officeDocument/2006/relationships/hyperlink" Target="https://m.edsoo.ru/83537466" TargetMode="External"/><Relationship Id="rId580" Type="http://schemas.openxmlformats.org/officeDocument/2006/relationships/hyperlink" Target="https://m.edsoo.ru/83538140" TargetMode="External"/><Relationship Id="rId636" Type="http://schemas.openxmlformats.org/officeDocument/2006/relationships/hyperlink" Target="https://m.edsoo.ru/83542eb0" TargetMode="External"/><Relationship Id="rId1" Type="http://schemas.openxmlformats.org/officeDocument/2006/relationships/customXml" Target="../customXml/item1.xml"/><Relationship Id="rId233" Type="http://schemas.openxmlformats.org/officeDocument/2006/relationships/hyperlink" Target="https://m.edsoo.ru/83535120" TargetMode="External"/><Relationship Id="rId440" Type="http://schemas.openxmlformats.org/officeDocument/2006/relationships/hyperlink" Target="https://m.edsoo.ru/83538eec" TargetMode="External"/><Relationship Id="rId28" Type="http://schemas.openxmlformats.org/officeDocument/2006/relationships/hyperlink" Target="https://m.edsoo.ru/83515ea6" TargetMode="External"/><Relationship Id="rId275" Type="http://schemas.openxmlformats.org/officeDocument/2006/relationships/hyperlink" Target="https://resh.edu.ru/subject/11/7/" TargetMode="External"/><Relationship Id="rId300" Type="http://schemas.openxmlformats.org/officeDocument/2006/relationships/hyperlink" Target="https://resh.edu.ru/subject/11/7/" TargetMode="External"/><Relationship Id="rId482" Type="http://schemas.openxmlformats.org/officeDocument/2006/relationships/hyperlink" Target="https://m.edsoo.ru/8353e2fc" TargetMode="External"/><Relationship Id="rId538" Type="http://schemas.openxmlformats.org/officeDocument/2006/relationships/hyperlink" Target="https://m.edsoo.ru/83540494" TargetMode="External"/><Relationship Id="rId81" Type="http://schemas.openxmlformats.org/officeDocument/2006/relationships/hyperlink" Target="https://m.edsoo.ru/8351fb7c" TargetMode="External"/><Relationship Id="rId135" Type="http://schemas.openxmlformats.org/officeDocument/2006/relationships/hyperlink" Target="https://m.edsoo.ru/8352ab80" TargetMode="External"/><Relationship Id="rId177" Type="http://schemas.openxmlformats.org/officeDocument/2006/relationships/hyperlink" Target="https://resh.edu.ru/subject/11/7/" TargetMode="External"/><Relationship Id="rId342" Type="http://schemas.openxmlformats.org/officeDocument/2006/relationships/hyperlink" Target="https://m.edsoo.ru/8352e6cc" TargetMode="External"/><Relationship Id="rId384" Type="http://schemas.openxmlformats.org/officeDocument/2006/relationships/hyperlink" Target="https://m.edsoo.ru/83534360" TargetMode="External"/><Relationship Id="rId591" Type="http://schemas.openxmlformats.org/officeDocument/2006/relationships/hyperlink" Target="https://m.edsoo.ru/83539f18" TargetMode="External"/><Relationship Id="rId605" Type="http://schemas.openxmlformats.org/officeDocument/2006/relationships/hyperlink" Target="https://resh.edu.ru/subject/11/8/" TargetMode="External"/><Relationship Id="rId202" Type="http://schemas.openxmlformats.org/officeDocument/2006/relationships/hyperlink" Target="https://m.edsoo.ru/8353117e" TargetMode="External"/><Relationship Id="rId244" Type="http://schemas.openxmlformats.org/officeDocument/2006/relationships/hyperlink" Target="https://m.edsoo.ru/835363b8" TargetMode="External"/><Relationship Id="rId647" Type="http://schemas.openxmlformats.org/officeDocument/2006/relationships/hyperlink" Target="https://resh.edu.ru/subject/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D7C67-750F-4DEC-9303-B67C8AE8C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135</Pages>
  <Words>33801</Words>
  <Characters>192666</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grozn</cp:lastModifiedBy>
  <cp:revision>9</cp:revision>
  <cp:lastPrinted>2023-09-03T12:46:00Z</cp:lastPrinted>
  <dcterms:created xsi:type="dcterms:W3CDTF">2023-08-29T08:31:00Z</dcterms:created>
  <dcterms:modified xsi:type="dcterms:W3CDTF">2023-09-03T12:48:00Z</dcterms:modified>
</cp:coreProperties>
</file>